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3C1E84" w14:textId="77777777" w:rsidR="00513926" w:rsidRDefault="00513926" w:rsidP="00513926">
      <w:pPr>
        <w:tabs>
          <w:tab w:val="left" w:pos="7920"/>
          <w:tab w:val="right" w:pos="9298"/>
        </w:tabs>
        <w:jc w:val="center"/>
        <w:rPr>
          <w:rFonts w:ascii="Verdana" w:hAnsi="Verdana"/>
          <w:b/>
          <w:sz w:val="18"/>
          <w:szCs w:val="18"/>
          <w:u w:val="single"/>
        </w:rPr>
      </w:pPr>
      <w:r w:rsidRPr="00D26DAC">
        <w:rPr>
          <w:rFonts w:ascii="Verdana" w:hAnsi="Verdana"/>
          <w:b/>
          <w:sz w:val="18"/>
          <w:szCs w:val="18"/>
          <w:u w:val="single"/>
        </w:rPr>
        <w:t>OPIS PRZEDMIOTU ZAMÓWIENIA</w:t>
      </w:r>
    </w:p>
    <w:p w14:paraId="166B7CDB" w14:textId="77777777" w:rsidR="00513926" w:rsidRPr="00D26DAC" w:rsidRDefault="00513926" w:rsidP="00513926">
      <w:pPr>
        <w:tabs>
          <w:tab w:val="left" w:pos="7920"/>
          <w:tab w:val="right" w:pos="9298"/>
        </w:tabs>
        <w:jc w:val="center"/>
        <w:rPr>
          <w:rFonts w:ascii="Verdana" w:hAnsi="Verdana"/>
          <w:b/>
          <w:sz w:val="18"/>
          <w:szCs w:val="18"/>
          <w:u w:val="single"/>
        </w:rPr>
      </w:pPr>
    </w:p>
    <w:p w14:paraId="34A19B4D" w14:textId="25F3CA01" w:rsidR="00513926" w:rsidRDefault="00513926" w:rsidP="00513926">
      <w:pPr>
        <w:pStyle w:val="Akapitzlist"/>
        <w:numPr>
          <w:ilvl w:val="0"/>
          <w:numId w:val="35"/>
        </w:numPr>
        <w:spacing w:line="276" w:lineRule="auto"/>
        <w:ind w:left="709" w:hanging="709"/>
        <w:contextualSpacing/>
        <w:jc w:val="both"/>
        <w:rPr>
          <w:rFonts w:ascii="Verdana" w:hAnsi="Verdana"/>
          <w:b/>
          <w:sz w:val="18"/>
          <w:szCs w:val="18"/>
        </w:rPr>
      </w:pPr>
      <w:r w:rsidRPr="00D26DAC">
        <w:rPr>
          <w:rFonts w:ascii="Verdana" w:hAnsi="Verdana"/>
          <w:b/>
          <w:sz w:val="18"/>
          <w:szCs w:val="18"/>
        </w:rPr>
        <w:t>Zamawiający</w:t>
      </w:r>
    </w:p>
    <w:p w14:paraId="1499582A" w14:textId="77777777" w:rsidR="0086704B" w:rsidRPr="00D26DAC" w:rsidRDefault="0086704B" w:rsidP="0086704B">
      <w:pPr>
        <w:pStyle w:val="Akapitzlist"/>
        <w:spacing w:line="276" w:lineRule="auto"/>
        <w:ind w:left="709"/>
        <w:contextualSpacing/>
        <w:jc w:val="both"/>
        <w:rPr>
          <w:rFonts w:ascii="Verdana" w:hAnsi="Verdana"/>
          <w:b/>
          <w:sz w:val="18"/>
          <w:szCs w:val="18"/>
        </w:rPr>
      </w:pPr>
    </w:p>
    <w:p w14:paraId="36CFA63A" w14:textId="77777777" w:rsidR="00513926" w:rsidRPr="00D26DAC" w:rsidRDefault="00513926" w:rsidP="00513926">
      <w:pPr>
        <w:jc w:val="both"/>
        <w:rPr>
          <w:rFonts w:ascii="Verdana" w:hAnsi="Verdana"/>
          <w:sz w:val="18"/>
          <w:szCs w:val="18"/>
        </w:rPr>
      </w:pPr>
      <w:r w:rsidRPr="00D26DAC">
        <w:rPr>
          <w:rFonts w:ascii="Verdana" w:hAnsi="Verdana"/>
          <w:sz w:val="18"/>
          <w:szCs w:val="18"/>
        </w:rPr>
        <w:t>Generalna Dyrekcja Dróg Krajowych i Autostrad Oddział w Szczecinie</w:t>
      </w:r>
    </w:p>
    <w:p w14:paraId="5728BCF6" w14:textId="77777777" w:rsidR="00513926" w:rsidRPr="00D26DAC" w:rsidRDefault="00513926" w:rsidP="00513926">
      <w:pPr>
        <w:jc w:val="both"/>
        <w:rPr>
          <w:rFonts w:ascii="Verdana" w:hAnsi="Verdana"/>
          <w:sz w:val="18"/>
          <w:szCs w:val="18"/>
        </w:rPr>
      </w:pPr>
      <w:r w:rsidRPr="00D26DAC">
        <w:rPr>
          <w:rFonts w:ascii="Verdana" w:hAnsi="Verdana"/>
          <w:sz w:val="18"/>
          <w:szCs w:val="18"/>
        </w:rPr>
        <w:t>al. Bohaterów Warszawy 33, 70-340 Szczecin</w:t>
      </w:r>
    </w:p>
    <w:p w14:paraId="50E6048E" w14:textId="77777777" w:rsidR="00513926" w:rsidRPr="00D26DAC" w:rsidRDefault="00513926" w:rsidP="00513926">
      <w:pPr>
        <w:jc w:val="both"/>
        <w:rPr>
          <w:rFonts w:ascii="Verdana" w:hAnsi="Verdana"/>
          <w:b/>
          <w:sz w:val="18"/>
          <w:szCs w:val="18"/>
        </w:rPr>
      </w:pPr>
    </w:p>
    <w:p w14:paraId="2349979A" w14:textId="670E1C84" w:rsidR="00513926" w:rsidRDefault="00513926" w:rsidP="00513926">
      <w:pPr>
        <w:pStyle w:val="Akapitzlist"/>
        <w:numPr>
          <w:ilvl w:val="0"/>
          <w:numId w:val="35"/>
        </w:numPr>
        <w:spacing w:line="276" w:lineRule="auto"/>
        <w:ind w:left="720"/>
        <w:contextualSpacing/>
        <w:jc w:val="both"/>
        <w:rPr>
          <w:rFonts w:ascii="Verdana" w:hAnsi="Verdana"/>
          <w:b/>
          <w:sz w:val="18"/>
          <w:szCs w:val="18"/>
        </w:rPr>
      </w:pPr>
      <w:r w:rsidRPr="00D26DAC">
        <w:rPr>
          <w:rFonts w:ascii="Verdana" w:hAnsi="Verdana"/>
          <w:b/>
          <w:sz w:val="18"/>
          <w:szCs w:val="18"/>
        </w:rPr>
        <w:t>Przedmiot zamówienia</w:t>
      </w:r>
    </w:p>
    <w:p w14:paraId="2368D43D" w14:textId="77777777" w:rsidR="0086704B" w:rsidRDefault="0086704B" w:rsidP="0086704B">
      <w:pPr>
        <w:pStyle w:val="Akapitzlist"/>
        <w:spacing w:line="276" w:lineRule="auto"/>
        <w:ind w:left="720"/>
        <w:contextualSpacing/>
        <w:jc w:val="both"/>
        <w:rPr>
          <w:rFonts w:ascii="Verdana" w:hAnsi="Verdana"/>
          <w:b/>
          <w:sz w:val="18"/>
          <w:szCs w:val="18"/>
        </w:rPr>
      </w:pPr>
    </w:p>
    <w:sdt>
      <w:sdtPr>
        <w:id w:val="-1409451139"/>
        <w:placeholder>
          <w:docPart w:val="6A35552ADCBF423E87B985D8C02A65E2"/>
        </w:placeholder>
      </w:sdtPr>
      <w:sdtEndPr/>
      <w:sdtContent>
        <w:p w14:paraId="102992DC" w14:textId="77777777" w:rsidR="0086704B" w:rsidRDefault="0086704B" w:rsidP="0086704B">
          <w:pPr>
            <w:jc w:val="both"/>
            <w:rPr>
              <w:rFonts w:ascii="Verdana" w:hAnsi="Verdana"/>
              <w:b/>
              <w:i/>
              <w:sz w:val="20"/>
              <w:szCs w:val="20"/>
            </w:rPr>
          </w:pPr>
          <w:r>
            <w:rPr>
              <w:rFonts w:ascii="Verdana" w:hAnsi="Verdana"/>
              <w:b/>
              <w:i/>
              <w:sz w:val="20"/>
              <w:szCs w:val="20"/>
            </w:rPr>
            <w:t>Przegląd dendrologiczny drzewostanu na terenie OW Zieleniewo</w:t>
          </w:r>
        </w:p>
        <w:p w14:paraId="79395748" w14:textId="07A2EB4D" w:rsidR="00513926" w:rsidRPr="0086704B" w:rsidRDefault="00030669" w:rsidP="0086704B">
          <w:pPr>
            <w:jc w:val="both"/>
            <w:rPr>
              <w:rFonts w:ascii="Verdana" w:hAnsi="Verdana"/>
              <w:b/>
              <w:i/>
              <w:sz w:val="20"/>
              <w:szCs w:val="20"/>
            </w:rPr>
          </w:pPr>
        </w:p>
      </w:sdtContent>
    </w:sdt>
    <w:p w14:paraId="27D6649C" w14:textId="77777777" w:rsidR="00513926" w:rsidRPr="00D26DAC" w:rsidRDefault="00513926" w:rsidP="00513926">
      <w:pPr>
        <w:pStyle w:val="Akapitzlist"/>
        <w:numPr>
          <w:ilvl w:val="0"/>
          <w:numId w:val="35"/>
        </w:numPr>
        <w:spacing w:line="276" w:lineRule="auto"/>
        <w:ind w:left="709"/>
        <w:contextualSpacing/>
        <w:rPr>
          <w:rFonts w:ascii="Verdana" w:hAnsi="Verdana"/>
          <w:b/>
          <w:sz w:val="18"/>
          <w:szCs w:val="18"/>
        </w:rPr>
      </w:pPr>
      <w:r w:rsidRPr="00D26DAC">
        <w:rPr>
          <w:rFonts w:ascii="Verdana" w:hAnsi="Verdana"/>
          <w:b/>
          <w:sz w:val="18"/>
          <w:szCs w:val="18"/>
        </w:rPr>
        <w:t xml:space="preserve">Termin wykonania zamówienia </w:t>
      </w:r>
    </w:p>
    <w:p w14:paraId="66DE8D76" w14:textId="77777777" w:rsidR="00513926" w:rsidRDefault="00513926" w:rsidP="00513926">
      <w:pPr>
        <w:ind w:firstLine="70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14 dni od podpisania umowy</w:t>
      </w:r>
    </w:p>
    <w:p w14:paraId="02E5CB14" w14:textId="77777777" w:rsidR="00513926" w:rsidRPr="00D26DAC" w:rsidRDefault="00513926" w:rsidP="00513926">
      <w:pPr>
        <w:ind w:firstLine="708"/>
        <w:rPr>
          <w:rFonts w:ascii="Verdana" w:hAnsi="Verdana"/>
          <w:sz w:val="18"/>
          <w:szCs w:val="18"/>
        </w:rPr>
      </w:pPr>
    </w:p>
    <w:p w14:paraId="734B6E6C" w14:textId="5ECEEC23" w:rsidR="00513926" w:rsidRDefault="00513926" w:rsidP="00EC39F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18"/>
          <w:szCs w:val="18"/>
        </w:rPr>
        <w:t xml:space="preserve">Wykonawca zobowiązany jest wykonać </w:t>
      </w:r>
      <w:r w:rsidR="00EC39FC">
        <w:rPr>
          <w:rFonts w:ascii="Verdana" w:hAnsi="Verdana"/>
          <w:sz w:val="20"/>
          <w:szCs w:val="20"/>
        </w:rPr>
        <w:t>przegląd zadrzewienia w celu wytypowania drzew potencjalnie zagrażających. Sporządzić opinię dendrologiczną oraz sformułować zalecenia odnoście postępowania z drzewostanem</w:t>
      </w:r>
      <w:r w:rsidR="0086704B">
        <w:rPr>
          <w:rFonts w:ascii="Verdana" w:hAnsi="Verdana"/>
          <w:sz w:val="20"/>
          <w:szCs w:val="20"/>
        </w:rPr>
        <w:t>. W przypadku wytypowania drzew potencjalnie zagrażających wykonanie ekspertyzy.</w:t>
      </w:r>
      <w:r w:rsidR="00F148EB">
        <w:rPr>
          <w:rFonts w:ascii="Verdana" w:hAnsi="Verdana"/>
          <w:sz w:val="20"/>
          <w:szCs w:val="20"/>
        </w:rPr>
        <w:t xml:space="preserve"> Wykonawca wykona dodatkowo szacunek brakarski</w:t>
      </w:r>
      <w:r w:rsidR="00564BCC">
        <w:rPr>
          <w:rFonts w:ascii="Verdana" w:hAnsi="Verdana"/>
          <w:sz w:val="20"/>
          <w:szCs w:val="20"/>
        </w:rPr>
        <w:t>.</w:t>
      </w:r>
    </w:p>
    <w:p w14:paraId="698D1E38" w14:textId="77777777" w:rsidR="0086704B" w:rsidRDefault="0086704B" w:rsidP="00EC39FC">
      <w:pPr>
        <w:jc w:val="both"/>
        <w:rPr>
          <w:rFonts w:ascii="Verdana" w:hAnsi="Verdana"/>
          <w:b/>
          <w:sz w:val="18"/>
          <w:szCs w:val="18"/>
        </w:rPr>
      </w:pPr>
    </w:p>
    <w:p w14:paraId="2FD81C72" w14:textId="5EA55CD2" w:rsidR="00513926" w:rsidRDefault="00513926" w:rsidP="00513926">
      <w:pPr>
        <w:pStyle w:val="Akapitzlist"/>
        <w:numPr>
          <w:ilvl w:val="0"/>
          <w:numId w:val="35"/>
        </w:numPr>
        <w:spacing w:line="276" w:lineRule="auto"/>
        <w:ind w:left="709"/>
        <w:contextualSpacing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Warunki płatności</w:t>
      </w:r>
    </w:p>
    <w:p w14:paraId="5BD1116D" w14:textId="77777777" w:rsidR="00030669" w:rsidRPr="00030669" w:rsidRDefault="00030669" w:rsidP="00030669">
      <w:pPr>
        <w:suppressAutoHyphens/>
        <w:jc w:val="both"/>
        <w:rPr>
          <w:rFonts w:ascii="Verdana" w:hAnsi="Verdana"/>
          <w:sz w:val="18"/>
          <w:szCs w:val="18"/>
        </w:rPr>
      </w:pPr>
      <w:r w:rsidRPr="00030669">
        <w:rPr>
          <w:rFonts w:ascii="Verdana" w:hAnsi="Verdana"/>
          <w:sz w:val="18"/>
          <w:szCs w:val="18"/>
        </w:rPr>
        <w:t>Płatność nastąpi w terminie 14 dni od dnia dostarczenia Zamawiającemu prawidłowo wystawionej faktury.</w:t>
      </w:r>
    </w:p>
    <w:p w14:paraId="08E6E000" w14:textId="77777777" w:rsidR="00030669" w:rsidRDefault="00030669" w:rsidP="00030669">
      <w:pPr>
        <w:pStyle w:val="Akapitzlist"/>
        <w:spacing w:line="276" w:lineRule="auto"/>
        <w:ind w:left="709"/>
        <w:contextualSpacing/>
        <w:jc w:val="both"/>
        <w:rPr>
          <w:rFonts w:ascii="Verdana" w:hAnsi="Verdana"/>
          <w:b/>
          <w:sz w:val="18"/>
          <w:szCs w:val="18"/>
        </w:rPr>
      </w:pPr>
    </w:p>
    <w:p w14:paraId="688C04E9" w14:textId="127D9AAC" w:rsidR="00030669" w:rsidRDefault="00030669" w:rsidP="00513926">
      <w:pPr>
        <w:pStyle w:val="Akapitzlist"/>
        <w:numPr>
          <w:ilvl w:val="0"/>
          <w:numId w:val="35"/>
        </w:numPr>
        <w:spacing w:line="276" w:lineRule="auto"/>
        <w:ind w:left="709"/>
        <w:contextualSpacing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Lokalizacja działki</w:t>
      </w:r>
    </w:p>
    <w:p w14:paraId="4FB39E5A" w14:textId="77777777" w:rsidR="0086704B" w:rsidRDefault="0086704B" w:rsidP="0086704B">
      <w:pPr>
        <w:pStyle w:val="Akapitzlist"/>
        <w:spacing w:line="276" w:lineRule="auto"/>
        <w:ind w:left="709"/>
        <w:contextualSpacing/>
        <w:jc w:val="both"/>
        <w:rPr>
          <w:rFonts w:ascii="Verdana" w:hAnsi="Verdana"/>
          <w:b/>
          <w:sz w:val="18"/>
          <w:szCs w:val="18"/>
        </w:rPr>
      </w:pPr>
    </w:p>
    <w:p w14:paraId="2F2A5343" w14:textId="77777777" w:rsidR="00030669" w:rsidRDefault="00030669" w:rsidP="0086704B">
      <w:pPr>
        <w:suppressAutoHyphens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: 70-308 Zieleniewo gm. Kobylanka </w:t>
      </w:r>
    </w:p>
    <w:p w14:paraId="448AE263" w14:textId="6C69BAA6" w:rsidR="00030669" w:rsidRDefault="00030669" w:rsidP="0086704B">
      <w:pPr>
        <w:suppressAutoHyphens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ul. Popiełuszki 1</w:t>
      </w:r>
    </w:p>
    <w:p w14:paraId="067048A7" w14:textId="1C9FDDCD" w:rsidR="00030669" w:rsidRDefault="00030669" w:rsidP="0086704B">
      <w:pPr>
        <w:suppressAutoHyphens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Obręb : Zieleniewo</w:t>
      </w:r>
    </w:p>
    <w:p w14:paraId="524A36CE" w14:textId="1A0A0D27" w:rsidR="00030669" w:rsidRDefault="00030669" w:rsidP="0086704B">
      <w:pPr>
        <w:suppressAutoHyphens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Działka : 54/2</w:t>
      </w:r>
    </w:p>
    <w:p w14:paraId="67BEDECD" w14:textId="77777777" w:rsidR="00513926" w:rsidRDefault="00513926" w:rsidP="00513926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14:paraId="20764859" w14:textId="38CECB72" w:rsidR="00513926" w:rsidRDefault="00513926" w:rsidP="00513926">
      <w:pPr>
        <w:pStyle w:val="Akapitzlist"/>
        <w:numPr>
          <w:ilvl w:val="0"/>
          <w:numId w:val="35"/>
        </w:numPr>
        <w:spacing w:line="276" w:lineRule="auto"/>
        <w:ind w:left="709"/>
        <w:contextualSpacing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Sposób obliczenia ceny</w:t>
      </w:r>
    </w:p>
    <w:p w14:paraId="705FABB4" w14:textId="77777777" w:rsidR="0086704B" w:rsidRDefault="0086704B" w:rsidP="0086704B">
      <w:pPr>
        <w:pStyle w:val="Akapitzlist"/>
        <w:spacing w:line="276" w:lineRule="auto"/>
        <w:ind w:left="709"/>
        <w:contextualSpacing/>
        <w:jc w:val="both"/>
        <w:rPr>
          <w:rFonts w:ascii="Verdana" w:hAnsi="Verdana"/>
          <w:b/>
          <w:sz w:val="18"/>
          <w:szCs w:val="18"/>
        </w:rPr>
      </w:pPr>
    </w:p>
    <w:p w14:paraId="74C24B0E" w14:textId="77777777" w:rsidR="00513926" w:rsidRDefault="00513926" w:rsidP="0086704B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Cena oferty musi obejmować całkowity koszt wykonania przedmiotu zamówienia oraz wszelkie koszty towarzyszące, konieczne do poniesienia przez Wykonawcę z tytułu wykonania przedmiotu zamówienia.</w:t>
      </w:r>
    </w:p>
    <w:p w14:paraId="5CC65849" w14:textId="77777777" w:rsidR="00513926" w:rsidRDefault="00513926" w:rsidP="00513926">
      <w:pPr>
        <w:jc w:val="both"/>
        <w:rPr>
          <w:rFonts w:ascii="Verdana" w:hAnsi="Verdana"/>
          <w:sz w:val="18"/>
          <w:szCs w:val="18"/>
        </w:rPr>
      </w:pPr>
    </w:p>
    <w:p w14:paraId="4035E0A1" w14:textId="214B09AF" w:rsidR="00513926" w:rsidRPr="0086704B" w:rsidRDefault="00513926" w:rsidP="00513926">
      <w:pPr>
        <w:pStyle w:val="Akapitzlist"/>
        <w:numPr>
          <w:ilvl w:val="0"/>
          <w:numId w:val="35"/>
        </w:numPr>
        <w:spacing w:line="276" w:lineRule="auto"/>
        <w:ind w:left="709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Opis sposobu przygotowania oferty</w:t>
      </w:r>
    </w:p>
    <w:p w14:paraId="56BF4AA0" w14:textId="77777777" w:rsidR="0086704B" w:rsidRDefault="0086704B" w:rsidP="0086704B">
      <w:pPr>
        <w:pStyle w:val="Akapitzlist"/>
        <w:spacing w:line="276" w:lineRule="auto"/>
        <w:ind w:left="709"/>
        <w:contextualSpacing/>
        <w:jc w:val="both"/>
        <w:rPr>
          <w:rFonts w:ascii="Verdana" w:hAnsi="Verdana"/>
          <w:sz w:val="18"/>
          <w:szCs w:val="18"/>
        </w:rPr>
      </w:pPr>
    </w:p>
    <w:p w14:paraId="6DF760D8" w14:textId="3813E78B" w:rsidR="00513926" w:rsidRDefault="00513926" w:rsidP="0086704B">
      <w:pPr>
        <w:spacing w:line="276" w:lineRule="auto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Ofertę wraz z wymaganymi załącznikami, pod rygorem nieważności, w formie elektronicznej (tj. opatrzonej kwalifikowanym podpisem elektronicznym) lub w postaci elektronicznej opatrzonej podpisem zaufanym należy przesłać na adres e-mail: </w:t>
      </w:r>
      <w:hyperlink r:id="rId8" w:history="1">
        <w:r w:rsidRPr="00C96FF0">
          <w:rPr>
            <w:rStyle w:val="Hipercze"/>
            <w:rFonts w:ascii="Verdana" w:hAnsi="Verdana" w:cstheme="minorHAnsi"/>
            <w:sz w:val="18"/>
            <w:szCs w:val="18"/>
          </w:rPr>
          <w:t>jgrebosz@gddkia.gov.pl</w:t>
        </w:r>
      </w:hyperlink>
      <w:r>
        <w:rPr>
          <w:rFonts w:ascii="Verdana" w:hAnsi="Verdana" w:cstheme="minorHAnsi"/>
          <w:sz w:val="18"/>
          <w:szCs w:val="18"/>
        </w:rPr>
        <w:t xml:space="preserve"> w terminie </w:t>
      </w:r>
      <w:r>
        <w:rPr>
          <w:rFonts w:ascii="Verdana" w:hAnsi="Verdana" w:cstheme="minorHAnsi"/>
          <w:b/>
          <w:sz w:val="18"/>
          <w:szCs w:val="18"/>
        </w:rPr>
        <w:t xml:space="preserve">do </w:t>
      </w:r>
      <w:r w:rsidR="00EC39FC">
        <w:rPr>
          <w:rFonts w:ascii="Verdana" w:hAnsi="Verdana" w:cstheme="minorHAnsi"/>
          <w:b/>
          <w:sz w:val="18"/>
          <w:szCs w:val="18"/>
        </w:rPr>
        <w:t>20</w:t>
      </w:r>
      <w:r>
        <w:rPr>
          <w:rFonts w:ascii="Verdana" w:hAnsi="Verdana" w:cstheme="minorHAnsi"/>
          <w:b/>
          <w:sz w:val="18"/>
          <w:szCs w:val="18"/>
        </w:rPr>
        <w:t>.0</w:t>
      </w:r>
      <w:r w:rsidR="00EC39FC">
        <w:rPr>
          <w:rFonts w:ascii="Verdana" w:hAnsi="Verdana" w:cstheme="minorHAnsi"/>
          <w:b/>
          <w:sz w:val="18"/>
          <w:szCs w:val="18"/>
        </w:rPr>
        <w:t>9</w:t>
      </w:r>
      <w:r>
        <w:rPr>
          <w:rFonts w:ascii="Verdana" w:hAnsi="Verdana" w:cstheme="minorHAnsi"/>
          <w:b/>
          <w:sz w:val="18"/>
          <w:szCs w:val="18"/>
        </w:rPr>
        <w:t xml:space="preserve">.2024 r. </w:t>
      </w:r>
      <w:r>
        <w:rPr>
          <w:rFonts w:ascii="Verdana" w:hAnsi="Verdana" w:cstheme="minorHAnsi"/>
          <w:b/>
          <w:sz w:val="18"/>
          <w:szCs w:val="18"/>
        </w:rPr>
        <w:br/>
        <w:t>do godz. 12.00</w:t>
      </w:r>
    </w:p>
    <w:p w14:paraId="464B2EF0" w14:textId="77777777" w:rsidR="00513926" w:rsidRDefault="00513926" w:rsidP="00513926">
      <w:pPr>
        <w:spacing w:line="276" w:lineRule="auto"/>
        <w:ind w:left="360" w:firstLine="348"/>
        <w:jc w:val="both"/>
        <w:rPr>
          <w:rFonts w:ascii="Verdana" w:hAnsi="Verdana" w:cstheme="minorHAnsi"/>
          <w:sz w:val="18"/>
          <w:szCs w:val="18"/>
        </w:rPr>
      </w:pPr>
    </w:p>
    <w:p w14:paraId="4D547964" w14:textId="77777777" w:rsidR="00513926" w:rsidRPr="00C4637C" w:rsidRDefault="00513926" w:rsidP="0086704B">
      <w:pPr>
        <w:spacing w:line="276" w:lineRule="auto"/>
        <w:jc w:val="both"/>
        <w:rPr>
          <w:rFonts w:ascii="Verdana" w:hAnsi="Verdana" w:cstheme="minorBidi"/>
          <w:b/>
          <w:sz w:val="18"/>
          <w:szCs w:val="18"/>
        </w:rPr>
      </w:pPr>
      <w:r w:rsidRPr="00C4637C">
        <w:rPr>
          <w:rFonts w:ascii="Verdana" w:hAnsi="Verdana"/>
          <w:sz w:val="18"/>
          <w:szCs w:val="18"/>
        </w:rPr>
        <w:t>Zamawiający odrzuci ofertę, jeżeli:</w:t>
      </w:r>
    </w:p>
    <w:p w14:paraId="3CC1C0C1" w14:textId="77777777" w:rsidR="00513926" w:rsidRDefault="00513926" w:rsidP="0086704B">
      <w:pPr>
        <w:numPr>
          <w:ilvl w:val="0"/>
          <w:numId w:val="37"/>
        </w:numPr>
        <w:spacing w:line="276" w:lineRule="auto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jej treść nie odpowiada treści opisu przedmiotu zamówienia,</w:t>
      </w:r>
    </w:p>
    <w:p w14:paraId="700C7444" w14:textId="77777777" w:rsidR="00513926" w:rsidRDefault="00513926" w:rsidP="0086704B">
      <w:pPr>
        <w:numPr>
          <w:ilvl w:val="0"/>
          <w:numId w:val="37"/>
        </w:numPr>
        <w:spacing w:line="276" w:lineRule="auto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jest niekompletna/wariantowa</w:t>
      </w:r>
    </w:p>
    <w:p w14:paraId="28D551D6" w14:textId="77777777" w:rsidR="00513926" w:rsidRDefault="00513926" w:rsidP="0086704B">
      <w:pPr>
        <w:numPr>
          <w:ilvl w:val="0"/>
          <w:numId w:val="37"/>
        </w:numPr>
        <w:spacing w:line="276" w:lineRule="auto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jej złożenie stanowi czyn nieuczciwej konkurencji,</w:t>
      </w:r>
    </w:p>
    <w:p w14:paraId="1AB13F68" w14:textId="77777777" w:rsidR="00513926" w:rsidRDefault="00513926" w:rsidP="0086704B">
      <w:pPr>
        <w:numPr>
          <w:ilvl w:val="0"/>
          <w:numId w:val="37"/>
        </w:numPr>
        <w:spacing w:line="276" w:lineRule="auto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zawiera rażąco niską cenę w stosunku do przedmiotu zamówienia,</w:t>
      </w:r>
    </w:p>
    <w:p w14:paraId="1CDA4942" w14:textId="77777777" w:rsidR="00513926" w:rsidRDefault="00513926" w:rsidP="0086704B">
      <w:pPr>
        <w:numPr>
          <w:ilvl w:val="0"/>
          <w:numId w:val="37"/>
        </w:numPr>
        <w:spacing w:line="276" w:lineRule="auto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zawiera omyłki rachunkowe w obliczeniu ceny, których nie można poprawić lub błędy </w:t>
      </w:r>
      <w:r>
        <w:rPr>
          <w:rFonts w:ascii="Verdana" w:hAnsi="Verdana"/>
          <w:sz w:val="18"/>
          <w:szCs w:val="18"/>
        </w:rPr>
        <w:br/>
        <w:t>w obliczeniu ceny</w:t>
      </w:r>
    </w:p>
    <w:p w14:paraId="3171515F" w14:textId="10A2D283" w:rsidR="00B2464E" w:rsidRPr="00EC39FC" w:rsidRDefault="00513926" w:rsidP="0086704B">
      <w:pPr>
        <w:numPr>
          <w:ilvl w:val="0"/>
          <w:numId w:val="37"/>
        </w:numPr>
        <w:spacing w:line="276" w:lineRule="auto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została złożona po terminie wyznaczonym na składanie ofert. </w:t>
      </w:r>
    </w:p>
    <w:sectPr w:rsidR="00B2464E" w:rsidRPr="00EC39FC" w:rsidSect="003A0486">
      <w:headerReference w:type="default" r:id="rId9"/>
      <w:footerReference w:type="even" r:id="rId10"/>
      <w:footerReference w:type="default" r:id="rId11"/>
      <w:pgSz w:w="11906" w:h="16838" w:code="9"/>
      <w:pgMar w:top="1134" w:right="986" w:bottom="709" w:left="1200" w:header="709" w:footer="306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5B847B" w16cex:dateUtc="2024-08-05T15:03:00Z"/>
  <w16cex:commentExtensible w16cex:durableId="2A5B78CA" w16cex:dateUtc="2024-08-05T14:14:00Z"/>
  <w16cex:commentExtensible w16cex:durableId="2A5B788B" w16cex:dateUtc="2024-08-05T14:1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8204B" w14:textId="77777777" w:rsidR="00C401C6" w:rsidRDefault="00C401C6">
      <w:r>
        <w:separator/>
      </w:r>
    </w:p>
  </w:endnote>
  <w:endnote w:type="continuationSeparator" w:id="0">
    <w:p w14:paraId="72E867EC" w14:textId="77777777" w:rsidR="00C401C6" w:rsidRDefault="00C40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FEA9A3" w14:textId="77777777" w:rsidR="00656839" w:rsidRDefault="00946F8A" w:rsidP="0052759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5683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BE9D71" w14:textId="77777777" w:rsidR="00656839" w:rsidRDefault="006568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Verdana" w:hAnsi="Verdana"/>
        <w:sz w:val="20"/>
        <w:szCs w:val="20"/>
      </w:rPr>
      <w:id w:val="12055644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315F5143" w14:textId="77777777" w:rsidR="00D93EC9" w:rsidRPr="00D93EC9" w:rsidRDefault="00D93EC9">
            <w:pPr>
              <w:pStyle w:val="Stopka"/>
              <w:jc w:val="right"/>
              <w:rPr>
                <w:rFonts w:ascii="Verdana" w:hAnsi="Verdana"/>
                <w:sz w:val="20"/>
                <w:szCs w:val="20"/>
              </w:rPr>
            </w:pPr>
            <w:r w:rsidRPr="00D93EC9">
              <w:rPr>
                <w:rFonts w:ascii="Verdana" w:hAnsi="Verdana"/>
                <w:sz w:val="20"/>
                <w:szCs w:val="20"/>
              </w:rPr>
              <w:t xml:space="preserve">Strona </w:t>
            </w:r>
            <w:r w:rsidR="00946F8A" w:rsidRPr="00D93EC9">
              <w:rPr>
                <w:rFonts w:ascii="Verdana" w:hAnsi="Verdana"/>
                <w:b/>
                <w:sz w:val="20"/>
                <w:szCs w:val="20"/>
              </w:rPr>
              <w:fldChar w:fldCharType="begin"/>
            </w:r>
            <w:r w:rsidRPr="00D93EC9">
              <w:rPr>
                <w:rFonts w:ascii="Verdana" w:hAnsi="Verdana"/>
                <w:b/>
                <w:sz w:val="20"/>
                <w:szCs w:val="20"/>
              </w:rPr>
              <w:instrText>PAGE</w:instrText>
            </w:r>
            <w:r w:rsidR="00946F8A" w:rsidRPr="00D93EC9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B402FC">
              <w:rPr>
                <w:rFonts w:ascii="Verdana" w:hAnsi="Verdana"/>
                <w:b/>
                <w:noProof/>
                <w:sz w:val="20"/>
                <w:szCs w:val="20"/>
              </w:rPr>
              <w:t>1</w:t>
            </w:r>
            <w:r w:rsidR="00946F8A" w:rsidRPr="00D93EC9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D93EC9">
              <w:rPr>
                <w:rFonts w:ascii="Verdana" w:hAnsi="Verdana"/>
                <w:sz w:val="20"/>
                <w:szCs w:val="20"/>
              </w:rPr>
              <w:t xml:space="preserve"> z </w:t>
            </w:r>
            <w:r w:rsidR="00946F8A" w:rsidRPr="00D93EC9">
              <w:rPr>
                <w:rFonts w:ascii="Verdana" w:hAnsi="Verdana"/>
                <w:b/>
                <w:sz w:val="20"/>
                <w:szCs w:val="20"/>
              </w:rPr>
              <w:fldChar w:fldCharType="begin"/>
            </w:r>
            <w:r w:rsidRPr="00D93EC9">
              <w:rPr>
                <w:rFonts w:ascii="Verdana" w:hAnsi="Verdana"/>
                <w:b/>
                <w:sz w:val="20"/>
                <w:szCs w:val="20"/>
              </w:rPr>
              <w:instrText>NUMPAGES</w:instrText>
            </w:r>
            <w:r w:rsidR="00946F8A" w:rsidRPr="00D93EC9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B402FC">
              <w:rPr>
                <w:rFonts w:ascii="Verdana" w:hAnsi="Verdana"/>
                <w:b/>
                <w:noProof/>
                <w:sz w:val="20"/>
                <w:szCs w:val="20"/>
              </w:rPr>
              <w:t>1</w:t>
            </w:r>
            <w:r w:rsidR="00946F8A" w:rsidRPr="00D93EC9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0BD5035" w14:textId="77777777" w:rsidR="00656839" w:rsidRDefault="006568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DA36A1" w14:textId="77777777" w:rsidR="00C401C6" w:rsidRDefault="00C401C6">
      <w:r>
        <w:separator/>
      </w:r>
    </w:p>
  </w:footnote>
  <w:footnote w:type="continuationSeparator" w:id="0">
    <w:p w14:paraId="3288C3AA" w14:textId="77777777" w:rsidR="00C401C6" w:rsidRDefault="00C401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B41B1" w14:textId="77777777" w:rsidR="001B3718" w:rsidRPr="001B3718" w:rsidRDefault="001B3718" w:rsidP="001B3718">
    <w:pPr>
      <w:pStyle w:val="Nagwek"/>
      <w:jc w:val="right"/>
      <w:rPr>
        <w:rFonts w:ascii="Verdana" w:hAnsi="Verdana"/>
        <w:sz w:val="18"/>
        <w:szCs w:val="18"/>
      </w:rPr>
    </w:pPr>
    <w:r w:rsidRPr="001B3718">
      <w:rPr>
        <w:rFonts w:ascii="Verdana" w:hAnsi="Verdana"/>
        <w:sz w:val="18"/>
        <w:szCs w:val="18"/>
      </w:rPr>
      <w:t xml:space="preserve">Załącznik nr </w:t>
    </w:r>
    <w:r w:rsidR="00D26DAC">
      <w:rPr>
        <w:rFonts w:ascii="Verdana" w:hAnsi="Verdana"/>
        <w:sz w:val="18"/>
        <w:szCs w:val="18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3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41"/>
        </w:tabs>
        <w:ind w:left="741" w:hanging="360"/>
      </w:pPr>
      <w:rPr>
        <w:rFonts w:ascii="Symbol" w:hAnsi="Symbol"/>
      </w:rPr>
    </w:lvl>
  </w:abstractNum>
  <w:abstractNum w:abstractNumId="8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</w:abstractNum>
  <w:abstractNum w:abstractNumId="9" w15:restartNumberingAfterBreak="0">
    <w:nsid w:val="00000028"/>
    <w:multiLevelType w:val="single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</w:abstractNum>
  <w:abstractNum w:abstractNumId="10" w15:restartNumberingAfterBreak="0">
    <w:nsid w:val="0000002B"/>
    <w:multiLevelType w:val="singleLevel"/>
    <w:tmpl w:val="0000002B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3A"/>
    <w:multiLevelType w:val="singleLevel"/>
    <w:tmpl w:val="0000003A"/>
    <w:name w:val="WW8Num58"/>
    <w:lvl w:ilvl="0">
      <w:start w:val="1"/>
      <w:numFmt w:val="bullet"/>
      <w:lvlText w:val=""/>
      <w:lvlJc w:val="left"/>
      <w:pPr>
        <w:tabs>
          <w:tab w:val="num" w:pos="803"/>
        </w:tabs>
        <w:ind w:left="803" w:hanging="360"/>
      </w:pPr>
      <w:rPr>
        <w:rFonts w:ascii="Symbol" w:hAnsi="Symbol"/>
      </w:rPr>
    </w:lvl>
  </w:abstractNum>
  <w:abstractNum w:abstractNumId="12" w15:restartNumberingAfterBreak="0">
    <w:nsid w:val="01820658"/>
    <w:multiLevelType w:val="hybridMultilevel"/>
    <w:tmpl w:val="1FA8AFFC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04B36A5A"/>
    <w:multiLevelType w:val="multilevel"/>
    <w:tmpl w:val="03B6A7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05594728"/>
    <w:multiLevelType w:val="hybridMultilevel"/>
    <w:tmpl w:val="9C5AA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2C7247"/>
    <w:multiLevelType w:val="hybridMultilevel"/>
    <w:tmpl w:val="566E2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9661F1"/>
    <w:multiLevelType w:val="hybridMultilevel"/>
    <w:tmpl w:val="413875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C72C12"/>
    <w:multiLevelType w:val="hybridMultilevel"/>
    <w:tmpl w:val="B1B28E7A"/>
    <w:lvl w:ilvl="0" w:tplc="7CC06A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435608B"/>
    <w:multiLevelType w:val="hybridMultilevel"/>
    <w:tmpl w:val="DB10763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5616A56"/>
    <w:multiLevelType w:val="hybridMultilevel"/>
    <w:tmpl w:val="6CDCB608"/>
    <w:lvl w:ilvl="0" w:tplc="FD1E10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7747AAD"/>
    <w:multiLevelType w:val="hybridMultilevel"/>
    <w:tmpl w:val="6CDCB608"/>
    <w:lvl w:ilvl="0" w:tplc="FD1E10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A7F2E16"/>
    <w:multiLevelType w:val="hybridMultilevel"/>
    <w:tmpl w:val="5DC49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B664CA7"/>
    <w:multiLevelType w:val="hybridMultilevel"/>
    <w:tmpl w:val="264A3DA0"/>
    <w:lvl w:ilvl="0" w:tplc="7F38F6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317F6D"/>
    <w:multiLevelType w:val="hybridMultilevel"/>
    <w:tmpl w:val="6CDCB608"/>
    <w:lvl w:ilvl="0" w:tplc="FD1E10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0BF02AD"/>
    <w:multiLevelType w:val="hybridMultilevel"/>
    <w:tmpl w:val="BA3065D2"/>
    <w:lvl w:ilvl="0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25" w15:restartNumberingAfterBreak="0">
    <w:nsid w:val="22850DA8"/>
    <w:multiLevelType w:val="hybridMultilevel"/>
    <w:tmpl w:val="CAFCC836"/>
    <w:lvl w:ilvl="0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26" w15:restartNumberingAfterBreak="0">
    <w:nsid w:val="23716F35"/>
    <w:multiLevelType w:val="hybridMultilevel"/>
    <w:tmpl w:val="C186BDB2"/>
    <w:lvl w:ilvl="0" w:tplc="04150001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27" w15:restartNumberingAfterBreak="0">
    <w:nsid w:val="24DE087F"/>
    <w:multiLevelType w:val="multilevel"/>
    <w:tmpl w:val="03B6A7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8" w15:restartNumberingAfterBreak="0">
    <w:nsid w:val="2C1446D6"/>
    <w:multiLevelType w:val="hybridMultilevel"/>
    <w:tmpl w:val="6CDCB608"/>
    <w:lvl w:ilvl="0" w:tplc="FD1E10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DDC0B6B"/>
    <w:multiLevelType w:val="hybridMultilevel"/>
    <w:tmpl w:val="7D64DD88"/>
    <w:lvl w:ilvl="0" w:tplc="79D0B3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2F115EB1"/>
    <w:multiLevelType w:val="hybridMultilevel"/>
    <w:tmpl w:val="F61895F8"/>
    <w:lvl w:ilvl="0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31" w15:restartNumberingAfterBreak="0">
    <w:nsid w:val="2FDF3649"/>
    <w:multiLevelType w:val="hybridMultilevel"/>
    <w:tmpl w:val="FB0E0554"/>
    <w:lvl w:ilvl="0" w:tplc="EA0679E0">
      <w:numFmt w:val="bullet"/>
      <w:lvlText w:val=""/>
      <w:lvlJc w:val="left"/>
      <w:pPr>
        <w:ind w:left="1353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2" w15:restartNumberingAfterBreak="0">
    <w:nsid w:val="30D7587F"/>
    <w:multiLevelType w:val="hybridMultilevel"/>
    <w:tmpl w:val="6AE66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D506BA"/>
    <w:multiLevelType w:val="hybridMultilevel"/>
    <w:tmpl w:val="56EC18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C8F6C21"/>
    <w:multiLevelType w:val="hybridMultilevel"/>
    <w:tmpl w:val="0D5249EE"/>
    <w:lvl w:ilvl="0" w:tplc="AE08F1D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35" w15:restartNumberingAfterBreak="0">
    <w:nsid w:val="3DC45ACA"/>
    <w:multiLevelType w:val="hybridMultilevel"/>
    <w:tmpl w:val="6CDCB608"/>
    <w:lvl w:ilvl="0" w:tplc="FD1E10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ED56E6"/>
    <w:multiLevelType w:val="hybridMultilevel"/>
    <w:tmpl w:val="3CD4E3FE"/>
    <w:lvl w:ilvl="0" w:tplc="14EC23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2450550"/>
    <w:multiLevelType w:val="hybridMultilevel"/>
    <w:tmpl w:val="07EE73FE"/>
    <w:lvl w:ilvl="0" w:tplc="EA0679E0">
      <w:numFmt w:val="bullet"/>
      <w:lvlText w:val=""/>
      <w:lvlJc w:val="left"/>
      <w:pPr>
        <w:ind w:left="234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8" w15:restartNumberingAfterBreak="0">
    <w:nsid w:val="448678F5"/>
    <w:multiLevelType w:val="hybridMultilevel"/>
    <w:tmpl w:val="413875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6A27C67"/>
    <w:multiLevelType w:val="hybridMultilevel"/>
    <w:tmpl w:val="97ECE52A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0" w15:restartNumberingAfterBreak="0">
    <w:nsid w:val="4C2607A4"/>
    <w:multiLevelType w:val="hybridMultilevel"/>
    <w:tmpl w:val="842AE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41" w15:restartNumberingAfterBreak="0">
    <w:nsid w:val="53407ADF"/>
    <w:multiLevelType w:val="hybridMultilevel"/>
    <w:tmpl w:val="9BE64172"/>
    <w:lvl w:ilvl="0" w:tplc="5DF84732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42" w15:restartNumberingAfterBreak="0">
    <w:nsid w:val="53D968FA"/>
    <w:multiLevelType w:val="hybridMultilevel"/>
    <w:tmpl w:val="18E2DD80"/>
    <w:lvl w:ilvl="0" w:tplc="AE08F1D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43" w15:restartNumberingAfterBreak="0">
    <w:nsid w:val="62A23E56"/>
    <w:multiLevelType w:val="hybridMultilevel"/>
    <w:tmpl w:val="BF106B38"/>
    <w:lvl w:ilvl="0" w:tplc="CEF2D358">
      <w:start w:val="1"/>
      <w:numFmt w:val="upperRoman"/>
      <w:lvlText w:val="%1."/>
      <w:lvlJc w:val="left"/>
      <w:pPr>
        <w:ind w:left="2496" w:hanging="720"/>
      </w:pPr>
      <w:rPr>
        <w:rFonts w:asciiTheme="minorHAnsi" w:eastAsiaTheme="minorHAnsi" w:hAnsiTheme="minorHAnsi" w:cstheme="minorBidi"/>
        <w:b/>
        <w:sz w:val="22"/>
        <w:szCs w:val="22"/>
      </w:rPr>
    </w:lvl>
    <w:lvl w:ilvl="1" w:tplc="37703490">
      <w:start w:val="1"/>
      <w:numFmt w:val="decimal"/>
      <w:lvlText w:val="%2."/>
      <w:lvlJc w:val="left"/>
      <w:pPr>
        <w:ind w:left="3216" w:hanging="72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3576" w:hanging="180"/>
      </w:pPr>
    </w:lvl>
    <w:lvl w:ilvl="3" w:tplc="BD76D982">
      <w:start w:val="1"/>
      <w:numFmt w:val="lowerLetter"/>
      <w:lvlText w:val="%4)"/>
      <w:lvlJc w:val="left"/>
      <w:pPr>
        <w:ind w:left="4296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4" w15:restartNumberingAfterBreak="0">
    <w:nsid w:val="66AE0092"/>
    <w:multiLevelType w:val="hybridMultilevel"/>
    <w:tmpl w:val="2CCC1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0C12C4"/>
    <w:multiLevelType w:val="hybridMultilevel"/>
    <w:tmpl w:val="6CDCB608"/>
    <w:lvl w:ilvl="0" w:tplc="FD1E10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B084E9E"/>
    <w:multiLevelType w:val="hybridMultilevel"/>
    <w:tmpl w:val="6CDCB608"/>
    <w:lvl w:ilvl="0" w:tplc="FD1E10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A448B8"/>
    <w:multiLevelType w:val="hybridMultilevel"/>
    <w:tmpl w:val="D8445326"/>
    <w:lvl w:ilvl="0" w:tplc="AE08F1D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48" w15:restartNumberingAfterBreak="0">
    <w:nsid w:val="78174DCC"/>
    <w:multiLevelType w:val="hybridMultilevel"/>
    <w:tmpl w:val="56EC18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827D6F"/>
    <w:multiLevelType w:val="hybridMultilevel"/>
    <w:tmpl w:val="1A80E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B9A1E67"/>
    <w:multiLevelType w:val="hybridMultilevel"/>
    <w:tmpl w:val="F46C79A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18"/>
  </w:num>
  <w:num w:numId="3">
    <w:abstractNumId w:val="34"/>
  </w:num>
  <w:num w:numId="4">
    <w:abstractNumId w:val="42"/>
  </w:num>
  <w:num w:numId="5">
    <w:abstractNumId w:val="22"/>
  </w:num>
  <w:num w:numId="6">
    <w:abstractNumId w:val="40"/>
  </w:num>
  <w:num w:numId="7">
    <w:abstractNumId w:val="47"/>
  </w:num>
  <w:num w:numId="8">
    <w:abstractNumId w:val="14"/>
  </w:num>
  <w:num w:numId="9">
    <w:abstractNumId w:val="21"/>
  </w:num>
  <w:num w:numId="10">
    <w:abstractNumId w:val="49"/>
  </w:num>
  <w:num w:numId="11">
    <w:abstractNumId w:val="16"/>
  </w:num>
  <w:num w:numId="12">
    <w:abstractNumId w:val="38"/>
  </w:num>
  <w:num w:numId="13">
    <w:abstractNumId w:val="32"/>
  </w:num>
  <w:num w:numId="14">
    <w:abstractNumId w:val="19"/>
  </w:num>
  <w:num w:numId="15">
    <w:abstractNumId w:val="15"/>
  </w:num>
  <w:num w:numId="16">
    <w:abstractNumId w:val="31"/>
  </w:num>
  <w:num w:numId="17">
    <w:abstractNumId w:val="46"/>
  </w:num>
  <w:num w:numId="18">
    <w:abstractNumId w:val="37"/>
  </w:num>
  <w:num w:numId="19">
    <w:abstractNumId w:val="26"/>
  </w:num>
  <w:num w:numId="20">
    <w:abstractNumId w:val="45"/>
  </w:num>
  <w:num w:numId="21">
    <w:abstractNumId w:val="35"/>
  </w:num>
  <w:num w:numId="22">
    <w:abstractNumId w:val="25"/>
  </w:num>
  <w:num w:numId="23">
    <w:abstractNumId w:val="39"/>
  </w:num>
  <w:num w:numId="24">
    <w:abstractNumId w:val="12"/>
  </w:num>
  <w:num w:numId="25">
    <w:abstractNumId w:val="24"/>
  </w:num>
  <w:num w:numId="26">
    <w:abstractNumId w:val="30"/>
  </w:num>
  <w:num w:numId="27">
    <w:abstractNumId w:val="20"/>
  </w:num>
  <w:num w:numId="28">
    <w:abstractNumId w:val="28"/>
  </w:num>
  <w:num w:numId="29">
    <w:abstractNumId w:val="23"/>
  </w:num>
  <w:num w:numId="30">
    <w:abstractNumId w:val="13"/>
  </w:num>
  <w:num w:numId="31">
    <w:abstractNumId w:val="29"/>
  </w:num>
  <w:num w:numId="32">
    <w:abstractNumId w:val="27"/>
  </w:num>
  <w:num w:numId="33">
    <w:abstractNumId w:val="33"/>
  </w:num>
  <w:num w:numId="34">
    <w:abstractNumId w:val="48"/>
  </w:num>
  <w:num w:numId="35">
    <w:abstractNumId w:val="43"/>
  </w:num>
  <w:num w:numId="3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</w:num>
  <w:num w:numId="38">
    <w:abstractNumId w:val="44"/>
  </w:num>
  <w:num w:numId="39">
    <w:abstractNumId w:val="5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2B"/>
    <w:rsid w:val="00002E0A"/>
    <w:rsid w:val="000046B6"/>
    <w:rsid w:val="00006A1C"/>
    <w:rsid w:val="00020C60"/>
    <w:rsid w:val="000239A9"/>
    <w:rsid w:val="00025A61"/>
    <w:rsid w:val="00026E9D"/>
    <w:rsid w:val="00030669"/>
    <w:rsid w:val="00031FBA"/>
    <w:rsid w:val="00033627"/>
    <w:rsid w:val="00033C19"/>
    <w:rsid w:val="00035BD3"/>
    <w:rsid w:val="0003763F"/>
    <w:rsid w:val="0004222E"/>
    <w:rsid w:val="0004372C"/>
    <w:rsid w:val="00045D2C"/>
    <w:rsid w:val="00047FA8"/>
    <w:rsid w:val="000502C6"/>
    <w:rsid w:val="00052423"/>
    <w:rsid w:val="00055274"/>
    <w:rsid w:val="000552CC"/>
    <w:rsid w:val="0005563B"/>
    <w:rsid w:val="000567B3"/>
    <w:rsid w:val="00056B20"/>
    <w:rsid w:val="00057AAF"/>
    <w:rsid w:val="00066C98"/>
    <w:rsid w:val="00067088"/>
    <w:rsid w:val="000708AA"/>
    <w:rsid w:val="00070FD4"/>
    <w:rsid w:val="00072AC7"/>
    <w:rsid w:val="0007351D"/>
    <w:rsid w:val="0007363B"/>
    <w:rsid w:val="00076ACA"/>
    <w:rsid w:val="00077AF9"/>
    <w:rsid w:val="0008013B"/>
    <w:rsid w:val="00080F8A"/>
    <w:rsid w:val="00081662"/>
    <w:rsid w:val="00081FA4"/>
    <w:rsid w:val="00082EBE"/>
    <w:rsid w:val="00083E92"/>
    <w:rsid w:val="00084156"/>
    <w:rsid w:val="00086785"/>
    <w:rsid w:val="00087CAF"/>
    <w:rsid w:val="00093055"/>
    <w:rsid w:val="00093FD2"/>
    <w:rsid w:val="00097E7E"/>
    <w:rsid w:val="000A0036"/>
    <w:rsid w:val="000A0091"/>
    <w:rsid w:val="000A19DA"/>
    <w:rsid w:val="000A37B2"/>
    <w:rsid w:val="000A6D1D"/>
    <w:rsid w:val="000A78B1"/>
    <w:rsid w:val="000B1542"/>
    <w:rsid w:val="000B269D"/>
    <w:rsid w:val="000B3542"/>
    <w:rsid w:val="000C13A4"/>
    <w:rsid w:val="000C17F5"/>
    <w:rsid w:val="000C2B86"/>
    <w:rsid w:val="000C43D3"/>
    <w:rsid w:val="000C4543"/>
    <w:rsid w:val="000C5AB3"/>
    <w:rsid w:val="000C7C47"/>
    <w:rsid w:val="000D0010"/>
    <w:rsid w:val="000D2E59"/>
    <w:rsid w:val="000D2EA0"/>
    <w:rsid w:val="000D3738"/>
    <w:rsid w:val="000D3DFD"/>
    <w:rsid w:val="000D5A77"/>
    <w:rsid w:val="000D638F"/>
    <w:rsid w:val="000D69FA"/>
    <w:rsid w:val="000E1EB4"/>
    <w:rsid w:val="000E2F60"/>
    <w:rsid w:val="000E3008"/>
    <w:rsid w:val="000E3983"/>
    <w:rsid w:val="000E3E63"/>
    <w:rsid w:val="000E3EDC"/>
    <w:rsid w:val="000E4A02"/>
    <w:rsid w:val="000E6AEF"/>
    <w:rsid w:val="000E7647"/>
    <w:rsid w:val="000F137F"/>
    <w:rsid w:val="000F4446"/>
    <w:rsid w:val="000F55D7"/>
    <w:rsid w:val="000F6421"/>
    <w:rsid w:val="000F7ABB"/>
    <w:rsid w:val="00100292"/>
    <w:rsid w:val="00101B6F"/>
    <w:rsid w:val="001023A6"/>
    <w:rsid w:val="00104A76"/>
    <w:rsid w:val="00104C3C"/>
    <w:rsid w:val="00107AC5"/>
    <w:rsid w:val="00107FFD"/>
    <w:rsid w:val="00110480"/>
    <w:rsid w:val="001108BA"/>
    <w:rsid w:val="001119B2"/>
    <w:rsid w:val="001122C5"/>
    <w:rsid w:val="001130F7"/>
    <w:rsid w:val="00115CFE"/>
    <w:rsid w:val="00117AE3"/>
    <w:rsid w:val="00120211"/>
    <w:rsid w:val="0012382E"/>
    <w:rsid w:val="001238B7"/>
    <w:rsid w:val="00124560"/>
    <w:rsid w:val="00131752"/>
    <w:rsid w:val="001324F1"/>
    <w:rsid w:val="0013396A"/>
    <w:rsid w:val="00135B76"/>
    <w:rsid w:val="00141604"/>
    <w:rsid w:val="0014351A"/>
    <w:rsid w:val="00150EB4"/>
    <w:rsid w:val="00161016"/>
    <w:rsid w:val="00161743"/>
    <w:rsid w:val="001617F0"/>
    <w:rsid w:val="001622C4"/>
    <w:rsid w:val="00163537"/>
    <w:rsid w:val="00163D95"/>
    <w:rsid w:val="00167150"/>
    <w:rsid w:val="00167ACA"/>
    <w:rsid w:val="00172091"/>
    <w:rsid w:val="00172296"/>
    <w:rsid w:val="00172DE8"/>
    <w:rsid w:val="001750D4"/>
    <w:rsid w:val="00180636"/>
    <w:rsid w:val="00186439"/>
    <w:rsid w:val="00186F70"/>
    <w:rsid w:val="001918D5"/>
    <w:rsid w:val="00192091"/>
    <w:rsid w:val="0019461B"/>
    <w:rsid w:val="00197095"/>
    <w:rsid w:val="00197AE3"/>
    <w:rsid w:val="001A33DD"/>
    <w:rsid w:val="001A363E"/>
    <w:rsid w:val="001A526E"/>
    <w:rsid w:val="001A7828"/>
    <w:rsid w:val="001B08C0"/>
    <w:rsid w:val="001B18A7"/>
    <w:rsid w:val="001B2949"/>
    <w:rsid w:val="001B2C2E"/>
    <w:rsid w:val="001B2F6B"/>
    <w:rsid w:val="001B3718"/>
    <w:rsid w:val="001B375A"/>
    <w:rsid w:val="001B653C"/>
    <w:rsid w:val="001B7B4C"/>
    <w:rsid w:val="001C2202"/>
    <w:rsid w:val="001C4176"/>
    <w:rsid w:val="001C5686"/>
    <w:rsid w:val="001D0CFE"/>
    <w:rsid w:val="001D2C21"/>
    <w:rsid w:val="001D5236"/>
    <w:rsid w:val="001D6EA9"/>
    <w:rsid w:val="001E0444"/>
    <w:rsid w:val="001E21D0"/>
    <w:rsid w:val="001E2713"/>
    <w:rsid w:val="001E3B05"/>
    <w:rsid w:val="001E69BF"/>
    <w:rsid w:val="001E7C4B"/>
    <w:rsid w:val="001F11E7"/>
    <w:rsid w:val="001F1E52"/>
    <w:rsid w:val="001F24BC"/>
    <w:rsid w:val="001F3AB5"/>
    <w:rsid w:val="001F4348"/>
    <w:rsid w:val="001F4990"/>
    <w:rsid w:val="001F4AB0"/>
    <w:rsid w:val="001F6B3F"/>
    <w:rsid w:val="001F727D"/>
    <w:rsid w:val="00200B55"/>
    <w:rsid w:val="00202232"/>
    <w:rsid w:val="00203D94"/>
    <w:rsid w:val="002050D8"/>
    <w:rsid w:val="002079FA"/>
    <w:rsid w:val="00210CC1"/>
    <w:rsid w:val="00211CEC"/>
    <w:rsid w:val="00214247"/>
    <w:rsid w:val="0021445B"/>
    <w:rsid w:val="00214F47"/>
    <w:rsid w:val="00217171"/>
    <w:rsid w:val="002173C7"/>
    <w:rsid w:val="00221244"/>
    <w:rsid w:val="002221C6"/>
    <w:rsid w:val="00224056"/>
    <w:rsid w:val="00225C0F"/>
    <w:rsid w:val="00225E15"/>
    <w:rsid w:val="00230783"/>
    <w:rsid w:val="00232EC2"/>
    <w:rsid w:val="00233592"/>
    <w:rsid w:val="0023384F"/>
    <w:rsid w:val="00233E31"/>
    <w:rsid w:val="00234E33"/>
    <w:rsid w:val="00235BC5"/>
    <w:rsid w:val="00235ED0"/>
    <w:rsid w:val="0023650F"/>
    <w:rsid w:val="0023707D"/>
    <w:rsid w:val="00237977"/>
    <w:rsid w:val="00243DA5"/>
    <w:rsid w:val="002440BD"/>
    <w:rsid w:val="00244BE4"/>
    <w:rsid w:val="0024694D"/>
    <w:rsid w:val="00246951"/>
    <w:rsid w:val="00246BE6"/>
    <w:rsid w:val="002551E8"/>
    <w:rsid w:val="002556CB"/>
    <w:rsid w:val="00255AC4"/>
    <w:rsid w:val="002600E1"/>
    <w:rsid w:val="00261735"/>
    <w:rsid w:val="00265B08"/>
    <w:rsid w:val="00267B20"/>
    <w:rsid w:val="00271D14"/>
    <w:rsid w:val="00271EC0"/>
    <w:rsid w:val="002769FB"/>
    <w:rsid w:val="00277BE6"/>
    <w:rsid w:val="0028018C"/>
    <w:rsid w:val="002803B2"/>
    <w:rsid w:val="00280DC5"/>
    <w:rsid w:val="00281F1A"/>
    <w:rsid w:val="00285B94"/>
    <w:rsid w:val="00287C36"/>
    <w:rsid w:val="002908E1"/>
    <w:rsid w:val="00292FF3"/>
    <w:rsid w:val="002938D6"/>
    <w:rsid w:val="0029688D"/>
    <w:rsid w:val="002B15BD"/>
    <w:rsid w:val="002B2190"/>
    <w:rsid w:val="002B2303"/>
    <w:rsid w:val="002B240C"/>
    <w:rsid w:val="002B59E1"/>
    <w:rsid w:val="002B5E23"/>
    <w:rsid w:val="002B5F5A"/>
    <w:rsid w:val="002B71ED"/>
    <w:rsid w:val="002B7D6A"/>
    <w:rsid w:val="002C0E50"/>
    <w:rsid w:val="002C2113"/>
    <w:rsid w:val="002C3761"/>
    <w:rsid w:val="002C64DB"/>
    <w:rsid w:val="002C73F3"/>
    <w:rsid w:val="002D0699"/>
    <w:rsid w:val="002D3147"/>
    <w:rsid w:val="002D441E"/>
    <w:rsid w:val="002D5A22"/>
    <w:rsid w:val="002D69F7"/>
    <w:rsid w:val="002E186A"/>
    <w:rsid w:val="002E6238"/>
    <w:rsid w:val="002E7C8B"/>
    <w:rsid w:val="002F1325"/>
    <w:rsid w:val="002F1EE6"/>
    <w:rsid w:val="002F4655"/>
    <w:rsid w:val="002F49FC"/>
    <w:rsid w:val="002F7255"/>
    <w:rsid w:val="003009CD"/>
    <w:rsid w:val="003012A5"/>
    <w:rsid w:val="00301FF1"/>
    <w:rsid w:val="00304541"/>
    <w:rsid w:val="00305FDA"/>
    <w:rsid w:val="003066F2"/>
    <w:rsid w:val="00306DA0"/>
    <w:rsid w:val="00306EBD"/>
    <w:rsid w:val="003118D9"/>
    <w:rsid w:val="00315EC6"/>
    <w:rsid w:val="00316A34"/>
    <w:rsid w:val="003170E4"/>
    <w:rsid w:val="003172DA"/>
    <w:rsid w:val="003177CF"/>
    <w:rsid w:val="00320554"/>
    <w:rsid w:val="00321579"/>
    <w:rsid w:val="003239C2"/>
    <w:rsid w:val="003250FA"/>
    <w:rsid w:val="00325265"/>
    <w:rsid w:val="0032594F"/>
    <w:rsid w:val="00330858"/>
    <w:rsid w:val="00330C81"/>
    <w:rsid w:val="003311D8"/>
    <w:rsid w:val="003372DA"/>
    <w:rsid w:val="00341789"/>
    <w:rsid w:val="0034358D"/>
    <w:rsid w:val="00344548"/>
    <w:rsid w:val="00344C98"/>
    <w:rsid w:val="00345159"/>
    <w:rsid w:val="00347A6C"/>
    <w:rsid w:val="00350307"/>
    <w:rsid w:val="00350914"/>
    <w:rsid w:val="00351B12"/>
    <w:rsid w:val="0035628E"/>
    <w:rsid w:val="0035683C"/>
    <w:rsid w:val="00356B5F"/>
    <w:rsid w:val="00360347"/>
    <w:rsid w:val="00361D41"/>
    <w:rsid w:val="003629D3"/>
    <w:rsid w:val="00362B2B"/>
    <w:rsid w:val="00371F26"/>
    <w:rsid w:val="003745DC"/>
    <w:rsid w:val="003816EE"/>
    <w:rsid w:val="00381AAA"/>
    <w:rsid w:val="003835E5"/>
    <w:rsid w:val="00383E53"/>
    <w:rsid w:val="00384089"/>
    <w:rsid w:val="0038469A"/>
    <w:rsid w:val="003848EE"/>
    <w:rsid w:val="00386A48"/>
    <w:rsid w:val="00397A84"/>
    <w:rsid w:val="003A0486"/>
    <w:rsid w:val="003B2465"/>
    <w:rsid w:val="003B4B56"/>
    <w:rsid w:val="003C0F23"/>
    <w:rsid w:val="003C452A"/>
    <w:rsid w:val="003C5999"/>
    <w:rsid w:val="003C61F3"/>
    <w:rsid w:val="003D1941"/>
    <w:rsid w:val="003D2308"/>
    <w:rsid w:val="003D246C"/>
    <w:rsid w:val="003D3B23"/>
    <w:rsid w:val="003E1B1D"/>
    <w:rsid w:val="003E23BE"/>
    <w:rsid w:val="003E37B8"/>
    <w:rsid w:val="003E4427"/>
    <w:rsid w:val="003E6B96"/>
    <w:rsid w:val="003F15C1"/>
    <w:rsid w:val="003F33A3"/>
    <w:rsid w:val="003F431B"/>
    <w:rsid w:val="003F4E80"/>
    <w:rsid w:val="003F5BF5"/>
    <w:rsid w:val="003F6A59"/>
    <w:rsid w:val="004006D4"/>
    <w:rsid w:val="0040163B"/>
    <w:rsid w:val="00402531"/>
    <w:rsid w:val="00411078"/>
    <w:rsid w:val="00412CE8"/>
    <w:rsid w:val="00413370"/>
    <w:rsid w:val="0041403B"/>
    <w:rsid w:val="00414E0C"/>
    <w:rsid w:val="00415DCC"/>
    <w:rsid w:val="00416F20"/>
    <w:rsid w:val="00420BC4"/>
    <w:rsid w:val="0042142B"/>
    <w:rsid w:val="00421440"/>
    <w:rsid w:val="00421E98"/>
    <w:rsid w:val="00423925"/>
    <w:rsid w:val="0042430C"/>
    <w:rsid w:val="004250AD"/>
    <w:rsid w:val="0042519C"/>
    <w:rsid w:val="00431C7C"/>
    <w:rsid w:val="0043289F"/>
    <w:rsid w:val="00433DA6"/>
    <w:rsid w:val="00433E34"/>
    <w:rsid w:val="004364A2"/>
    <w:rsid w:val="0044017F"/>
    <w:rsid w:val="004409CD"/>
    <w:rsid w:val="00441B23"/>
    <w:rsid w:val="0044351C"/>
    <w:rsid w:val="00447543"/>
    <w:rsid w:val="00454EB8"/>
    <w:rsid w:val="00456CA9"/>
    <w:rsid w:val="00457A07"/>
    <w:rsid w:val="00457F40"/>
    <w:rsid w:val="0046004C"/>
    <w:rsid w:val="0046103A"/>
    <w:rsid w:val="0046453D"/>
    <w:rsid w:val="004646EF"/>
    <w:rsid w:val="00475BBC"/>
    <w:rsid w:val="00476F20"/>
    <w:rsid w:val="0048270F"/>
    <w:rsid w:val="00483A44"/>
    <w:rsid w:val="004861A0"/>
    <w:rsid w:val="00486A33"/>
    <w:rsid w:val="00486D7E"/>
    <w:rsid w:val="00487E65"/>
    <w:rsid w:val="00490B8A"/>
    <w:rsid w:val="004950B7"/>
    <w:rsid w:val="004A189F"/>
    <w:rsid w:val="004A53F5"/>
    <w:rsid w:val="004B1585"/>
    <w:rsid w:val="004B632A"/>
    <w:rsid w:val="004C1C49"/>
    <w:rsid w:val="004C1C51"/>
    <w:rsid w:val="004C681F"/>
    <w:rsid w:val="004D350E"/>
    <w:rsid w:val="004D4321"/>
    <w:rsid w:val="004D55C5"/>
    <w:rsid w:val="004D62B1"/>
    <w:rsid w:val="004D79CD"/>
    <w:rsid w:val="004E07A7"/>
    <w:rsid w:val="004E22A0"/>
    <w:rsid w:val="004E26AE"/>
    <w:rsid w:val="004E296C"/>
    <w:rsid w:val="004E4A2D"/>
    <w:rsid w:val="004E6C54"/>
    <w:rsid w:val="004F54D2"/>
    <w:rsid w:val="004F6AC5"/>
    <w:rsid w:val="00503714"/>
    <w:rsid w:val="00505346"/>
    <w:rsid w:val="00506AE0"/>
    <w:rsid w:val="00511247"/>
    <w:rsid w:val="00511F41"/>
    <w:rsid w:val="0051260E"/>
    <w:rsid w:val="005128F1"/>
    <w:rsid w:val="00513926"/>
    <w:rsid w:val="00514FCF"/>
    <w:rsid w:val="00515246"/>
    <w:rsid w:val="00520677"/>
    <w:rsid w:val="00521A20"/>
    <w:rsid w:val="005246BB"/>
    <w:rsid w:val="00525131"/>
    <w:rsid w:val="0052521D"/>
    <w:rsid w:val="00526588"/>
    <w:rsid w:val="00527590"/>
    <w:rsid w:val="00533AD4"/>
    <w:rsid w:val="0053496C"/>
    <w:rsid w:val="005351AA"/>
    <w:rsid w:val="0053595A"/>
    <w:rsid w:val="005375FB"/>
    <w:rsid w:val="00542F41"/>
    <w:rsid w:val="00542FFF"/>
    <w:rsid w:val="00543666"/>
    <w:rsid w:val="0054598D"/>
    <w:rsid w:val="005523FA"/>
    <w:rsid w:val="00555FBB"/>
    <w:rsid w:val="00556C7E"/>
    <w:rsid w:val="00561D46"/>
    <w:rsid w:val="00562AC7"/>
    <w:rsid w:val="00563657"/>
    <w:rsid w:val="0056428F"/>
    <w:rsid w:val="00564BCC"/>
    <w:rsid w:val="0056545D"/>
    <w:rsid w:val="00566B89"/>
    <w:rsid w:val="00567F28"/>
    <w:rsid w:val="0057291F"/>
    <w:rsid w:val="005733DE"/>
    <w:rsid w:val="00575568"/>
    <w:rsid w:val="00575FC8"/>
    <w:rsid w:val="00577E06"/>
    <w:rsid w:val="005819A8"/>
    <w:rsid w:val="00583A21"/>
    <w:rsid w:val="00584D96"/>
    <w:rsid w:val="005859B9"/>
    <w:rsid w:val="005866AD"/>
    <w:rsid w:val="00586A78"/>
    <w:rsid w:val="00586E9A"/>
    <w:rsid w:val="00596798"/>
    <w:rsid w:val="005A2E1A"/>
    <w:rsid w:val="005A6164"/>
    <w:rsid w:val="005A6F53"/>
    <w:rsid w:val="005B3591"/>
    <w:rsid w:val="005B36E3"/>
    <w:rsid w:val="005B50B3"/>
    <w:rsid w:val="005B596D"/>
    <w:rsid w:val="005C0B7C"/>
    <w:rsid w:val="005C0D18"/>
    <w:rsid w:val="005C187B"/>
    <w:rsid w:val="005C53F2"/>
    <w:rsid w:val="005C6FF6"/>
    <w:rsid w:val="005D140E"/>
    <w:rsid w:val="005D466E"/>
    <w:rsid w:val="005D7A3E"/>
    <w:rsid w:val="005D7E03"/>
    <w:rsid w:val="005E0C16"/>
    <w:rsid w:val="005E2DB3"/>
    <w:rsid w:val="005E4615"/>
    <w:rsid w:val="005E60D2"/>
    <w:rsid w:val="005E6A4A"/>
    <w:rsid w:val="005F0094"/>
    <w:rsid w:val="005F20BF"/>
    <w:rsid w:val="005F21A8"/>
    <w:rsid w:val="005F501F"/>
    <w:rsid w:val="005F6AA8"/>
    <w:rsid w:val="00602C75"/>
    <w:rsid w:val="00607BA5"/>
    <w:rsid w:val="00612ED0"/>
    <w:rsid w:val="006150E9"/>
    <w:rsid w:val="00615B0B"/>
    <w:rsid w:val="00615D85"/>
    <w:rsid w:val="006227AD"/>
    <w:rsid w:val="00623EF7"/>
    <w:rsid w:val="00625082"/>
    <w:rsid w:val="006256F6"/>
    <w:rsid w:val="006268A4"/>
    <w:rsid w:val="00627C9D"/>
    <w:rsid w:val="00630230"/>
    <w:rsid w:val="00630826"/>
    <w:rsid w:val="00632E6A"/>
    <w:rsid w:val="00633CC4"/>
    <w:rsid w:val="0063716C"/>
    <w:rsid w:val="00637D6F"/>
    <w:rsid w:val="006407D7"/>
    <w:rsid w:val="0064217D"/>
    <w:rsid w:val="00642B95"/>
    <w:rsid w:val="00644859"/>
    <w:rsid w:val="006448A1"/>
    <w:rsid w:val="00644FF8"/>
    <w:rsid w:val="006479EC"/>
    <w:rsid w:val="00647F50"/>
    <w:rsid w:val="00651078"/>
    <w:rsid w:val="00652362"/>
    <w:rsid w:val="006525C4"/>
    <w:rsid w:val="00653F54"/>
    <w:rsid w:val="0065548B"/>
    <w:rsid w:val="00656839"/>
    <w:rsid w:val="0066161E"/>
    <w:rsid w:val="00662280"/>
    <w:rsid w:val="00662C51"/>
    <w:rsid w:val="006641AF"/>
    <w:rsid w:val="00664A77"/>
    <w:rsid w:val="006668CF"/>
    <w:rsid w:val="00667C49"/>
    <w:rsid w:val="00667F6D"/>
    <w:rsid w:val="006718B0"/>
    <w:rsid w:val="006734FF"/>
    <w:rsid w:val="00676DEA"/>
    <w:rsid w:val="00680456"/>
    <w:rsid w:val="00687D5D"/>
    <w:rsid w:val="00690D39"/>
    <w:rsid w:val="006935AA"/>
    <w:rsid w:val="006953B5"/>
    <w:rsid w:val="00697072"/>
    <w:rsid w:val="006A1532"/>
    <w:rsid w:val="006A19A6"/>
    <w:rsid w:val="006A1EC8"/>
    <w:rsid w:val="006A27F8"/>
    <w:rsid w:val="006A669B"/>
    <w:rsid w:val="006B186B"/>
    <w:rsid w:val="006B4EB2"/>
    <w:rsid w:val="006C1891"/>
    <w:rsid w:val="006C264E"/>
    <w:rsid w:val="006C3EBE"/>
    <w:rsid w:val="006C6585"/>
    <w:rsid w:val="006C6833"/>
    <w:rsid w:val="006C6C89"/>
    <w:rsid w:val="006C7130"/>
    <w:rsid w:val="006D4803"/>
    <w:rsid w:val="006D4A33"/>
    <w:rsid w:val="006D5F18"/>
    <w:rsid w:val="006D70A9"/>
    <w:rsid w:val="006D7C15"/>
    <w:rsid w:val="006E02DA"/>
    <w:rsid w:val="006E0634"/>
    <w:rsid w:val="006E10C2"/>
    <w:rsid w:val="006E1266"/>
    <w:rsid w:val="006E198B"/>
    <w:rsid w:val="006E1C78"/>
    <w:rsid w:val="006E2429"/>
    <w:rsid w:val="006E2F6A"/>
    <w:rsid w:val="006E3023"/>
    <w:rsid w:val="006E5F0D"/>
    <w:rsid w:val="006E6693"/>
    <w:rsid w:val="006E7BD2"/>
    <w:rsid w:val="006E7E15"/>
    <w:rsid w:val="006E7E52"/>
    <w:rsid w:val="006F14F9"/>
    <w:rsid w:val="006F2674"/>
    <w:rsid w:val="006F31DF"/>
    <w:rsid w:val="006F3CA8"/>
    <w:rsid w:val="006F56F6"/>
    <w:rsid w:val="006F7C73"/>
    <w:rsid w:val="00700A17"/>
    <w:rsid w:val="007022A7"/>
    <w:rsid w:val="00705618"/>
    <w:rsid w:val="00707D4D"/>
    <w:rsid w:val="007125F1"/>
    <w:rsid w:val="00712690"/>
    <w:rsid w:val="00712E06"/>
    <w:rsid w:val="00713395"/>
    <w:rsid w:val="00713B75"/>
    <w:rsid w:val="00716375"/>
    <w:rsid w:val="00716F76"/>
    <w:rsid w:val="00722099"/>
    <w:rsid w:val="00723EFF"/>
    <w:rsid w:val="00724C92"/>
    <w:rsid w:val="00725591"/>
    <w:rsid w:val="00731ACD"/>
    <w:rsid w:val="00732826"/>
    <w:rsid w:val="007356C1"/>
    <w:rsid w:val="0073616E"/>
    <w:rsid w:val="00740B92"/>
    <w:rsid w:val="0074274A"/>
    <w:rsid w:val="0074289C"/>
    <w:rsid w:val="007466D8"/>
    <w:rsid w:val="0074674B"/>
    <w:rsid w:val="00750DCA"/>
    <w:rsid w:val="00751DE1"/>
    <w:rsid w:val="007542EA"/>
    <w:rsid w:val="0076235A"/>
    <w:rsid w:val="0076385A"/>
    <w:rsid w:val="00765C06"/>
    <w:rsid w:val="00770443"/>
    <w:rsid w:val="007732BD"/>
    <w:rsid w:val="0078189C"/>
    <w:rsid w:val="00781F7A"/>
    <w:rsid w:val="007822AC"/>
    <w:rsid w:val="007829E4"/>
    <w:rsid w:val="00782C07"/>
    <w:rsid w:val="007838E9"/>
    <w:rsid w:val="00785E05"/>
    <w:rsid w:val="00785F71"/>
    <w:rsid w:val="007868AF"/>
    <w:rsid w:val="00791126"/>
    <w:rsid w:val="007943C5"/>
    <w:rsid w:val="00796B75"/>
    <w:rsid w:val="007A0AB5"/>
    <w:rsid w:val="007A0D99"/>
    <w:rsid w:val="007A1900"/>
    <w:rsid w:val="007A472D"/>
    <w:rsid w:val="007B0191"/>
    <w:rsid w:val="007B0488"/>
    <w:rsid w:val="007B0AB7"/>
    <w:rsid w:val="007B2318"/>
    <w:rsid w:val="007B2E8E"/>
    <w:rsid w:val="007B737D"/>
    <w:rsid w:val="007B782F"/>
    <w:rsid w:val="007C2FBA"/>
    <w:rsid w:val="007C3971"/>
    <w:rsid w:val="007C4CC8"/>
    <w:rsid w:val="007C4D7B"/>
    <w:rsid w:val="007C5C45"/>
    <w:rsid w:val="007C5FCE"/>
    <w:rsid w:val="007C7074"/>
    <w:rsid w:val="007D0AED"/>
    <w:rsid w:val="007D1D48"/>
    <w:rsid w:val="007D20B1"/>
    <w:rsid w:val="007D4743"/>
    <w:rsid w:val="007D4BC1"/>
    <w:rsid w:val="007D6204"/>
    <w:rsid w:val="007D64DD"/>
    <w:rsid w:val="007E1982"/>
    <w:rsid w:val="007E1F10"/>
    <w:rsid w:val="007E1FB9"/>
    <w:rsid w:val="007E43F8"/>
    <w:rsid w:val="007E4746"/>
    <w:rsid w:val="007E7DAE"/>
    <w:rsid w:val="007F063A"/>
    <w:rsid w:val="007F2D29"/>
    <w:rsid w:val="007F30BE"/>
    <w:rsid w:val="007F32A4"/>
    <w:rsid w:val="007F4A14"/>
    <w:rsid w:val="007F6700"/>
    <w:rsid w:val="007F6A71"/>
    <w:rsid w:val="007F6FC3"/>
    <w:rsid w:val="007F70F7"/>
    <w:rsid w:val="007F7E96"/>
    <w:rsid w:val="008008C6"/>
    <w:rsid w:val="00800C1C"/>
    <w:rsid w:val="008016A2"/>
    <w:rsid w:val="008044E3"/>
    <w:rsid w:val="008050DB"/>
    <w:rsid w:val="00806DD3"/>
    <w:rsid w:val="008101CF"/>
    <w:rsid w:val="008102C5"/>
    <w:rsid w:val="00810FE2"/>
    <w:rsid w:val="008134A4"/>
    <w:rsid w:val="00813D92"/>
    <w:rsid w:val="00813FC9"/>
    <w:rsid w:val="008157AF"/>
    <w:rsid w:val="00817F66"/>
    <w:rsid w:val="00817FD7"/>
    <w:rsid w:val="00821331"/>
    <w:rsid w:val="00821CE7"/>
    <w:rsid w:val="00821E65"/>
    <w:rsid w:val="008230F2"/>
    <w:rsid w:val="008249D3"/>
    <w:rsid w:val="008272A3"/>
    <w:rsid w:val="00830359"/>
    <w:rsid w:val="0083047F"/>
    <w:rsid w:val="00830E74"/>
    <w:rsid w:val="00833F45"/>
    <w:rsid w:val="00835EFC"/>
    <w:rsid w:val="00844100"/>
    <w:rsid w:val="00844B1C"/>
    <w:rsid w:val="00847905"/>
    <w:rsid w:val="008501BA"/>
    <w:rsid w:val="00850617"/>
    <w:rsid w:val="00851BE7"/>
    <w:rsid w:val="008535BB"/>
    <w:rsid w:val="008565CD"/>
    <w:rsid w:val="008566D5"/>
    <w:rsid w:val="00857563"/>
    <w:rsid w:val="00860C03"/>
    <w:rsid w:val="00860F97"/>
    <w:rsid w:val="0086704B"/>
    <w:rsid w:val="008678D4"/>
    <w:rsid w:val="0087082B"/>
    <w:rsid w:val="00872CD1"/>
    <w:rsid w:val="00874957"/>
    <w:rsid w:val="0087612D"/>
    <w:rsid w:val="008766C3"/>
    <w:rsid w:val="00880465"/>
    <w:rsid w:val="008805D5"/>
    <w:rsid w:val="00881D1D"/>
    <w:rsid w:val="00881D23"/>
    <w:rsid w:val="008829F2"/>
    <w:rsid w:val="00883607"/>
    <w:rsid w:val="00883FD1"/>
    <w:rsid w:val="0088576B"/>
    <w:rsid w:val="00886C6D"/>
    <w:rsid w:val="00887448"/>
    <w:rsid w:val="00890244"/>
    <w:rsid w:val="00891941"/>
    <w:rsid w:val="00891DE9"/>
    <w:rsid w:val="00897EBF"/>
    <w:rsid w:val="008A0C07"/>
    <w:rsid w:val="008A15A6"/>
    <w:rsid w:val="008A4AD0"/>
    <w:rsid w:val="008A59AB"/>
    <w:rsid w:val="008A69F5"/>
    <w:rsid w:val="008A782D"/>
    <w:rsid w:val="008A796A"/>
    <w:rsid w:val="008A7997"/>
    <w:rsid w:val="008B0285"/>
    <w:rsid w:val="008B3907"/>
    <w:rsid w:val="008B4FCA"/>
    <w:rsid w:val="008C1702"/>
    <w:rsid w:val="008C44CB"/>
    <w:rsid w:val="008C4D8C"/>
    <w:rsid w:val="008C5DC4"/>
    <w:rsid w:val="008C6C88"/>
    <w:rsid w:val="008C7F2B"/>
    <w:rsid w:val="008D0CF2"/>
    <w:rsid w:val="008D346A"/>
    <w:rsid w:val="008D5417"/>
    <w:rsid w:val="008D54B1"/>
    <w:rsid w:val="008D5D97"/>
    <w:rsid w:val="008E1099"/>
    <w:rsid w:val="008E202A"/>
    <w:rsid w:val="008E2F53"/>
    <w:rsid w:val="008E3ABE"/>
    <w:rsid w:val="008E3D3F"/>
    <w:rsid w:val="008E4F84"/>
    <w:rsid w:val="008E54B4"/>
    <w:rsid w:val="008E726E"/>
    <w:rsid w:val="008E73D4"/>
    <w:rsid w:val="008E7F9B"/>
    <w:rsid w:val="008F0639"/>
    <w:rsid w:val="008F1572"/>
    <w:rsid w:val="008F2B43"/>
    <w:rsid w:val="008F4501"/>
    <w:rsid w:val="008F488E"/>
    <w:rsid w:val="008F4993"/>
    <w:rsid w:val="008F4DFC"/>
    <w:rsid w:val="008F5068"/>
    <w:rsid w:val="008F55FF"/>
    <w:rsid w:val="008F5694"/>
    <w:rsid w:val="008F6281"/>
    <w:rsid w:val="008F74A7"/>
    <w:rsid w:val="008F7CF7"/>
    <w:rsid w:val="009020C3"/>
    <w:rsid w:val="009026F9"/>
    <w:rsid w:val="009035D3"/>
    <w:rsid w:val="00904B97"/>
    <w:rsid w:val="00910C16"/>
    <w:rsid w:val="00914573"/>
    <w:rsid w:val="0091545F"/>
    <w:rsid w:val="009158C6"/>
    <w:rsid w:val="0092269B"/>
    <w:rsid w:val="00925946"/>
    <w:rsid w:val="00926D1F"/>
    <w:rsid w:val="00930B9F"/>
    <w:rsid w:val="00931E13"/>
    <w:rsid w:val="00932E2B"/>
    <w:rsid w:val="00937CB7"/>
    <w:rsid w:val="00940575"/>
    <w:rsid w:val="00941CE8"/>
    <w:rsid w:val="0094369B"/>
    <w:rsid w:val="00944E1F"/>
    <w:rsid w:val="009451C2"/>
    <w:rsid w:val="00946F49"/>
    <w:rsid w:val="00946F8A"/>
    <w:rsid w:val="00947180"/>
    <w:rsid w:val="00947EBF"/>
    <w:rsid w:val="00950DA0"/>
    <w:rsid w:val="009558CA"/>
    <w:rsid w:val="009569AE"/>
    <w:rsid w:val="00960C1F"/>
    <w:rsid w:val="00961E57"/>
    <w:rsid w:val="0096230D"/>
    <w:rsid w:val="00963D9D"/>
    <w:rsid w:val="00966C85"/>
    <w:rsid w:val="009671AE"/>
    <w:rsid w:val="00972029"/>
    <w:rsid w:val="0097509A"/>
    <w:rsid w:val="009751A2"/>
    <w:rsid w:val="0098081D"/>
    <w:rsid w:val="009812F5"/>
    <w:rsid w:val="00983488"/>
    <w:rsid w:val="009855F7"/>
    <w:rsid w:val="009858C6"/>
    <w:rsid w:val="009933AB"/>
    <w:rsid w:val="009937C4"/>
    <w:rsid w:val="009956D7"/>
    <w:rsid w:val="009964E6"/>
    <w:rsid w:val="00996AE2"/>
    <w:rsid w:val="009A0F0B"/>
    <w:rsid w:val="009A3D7A"/>
    <w:rsid w:val="009A6951"/>
    <w:rsid w:val="009A79A1"/>
    <w:rsid w:val="009B26DD"/>
    <w:rsid w:val="009B337D"/>
    <w:rsid w:val="009B3A0C"/>
    <w:rsid w:val="009B7555"/>
    <w:rsid w:val="009B7FDE"/>
    <w:rsid w:val="009C2B12"/>
    <w:rsid w:val="009C31D3"/>
    <w:rsid w:val="009C5278"/>
    <w:rsid w:val="009D3FF3"/>
    <w:rsid w:val="009D4FA6"/>
    <w:rsid w:val="009E2C86"/>
    <w:rsid w:val="009E5F3C"/>
    <w:rsid w:val="009E7FB8"/>
    <w:rsid w:val="009F1446"/>
    <w:rsid w:val="009F1DA5"/>
    <w:rsid w:val="009F3511"/>
    <w:rsid w:val="009F4E98"/>
    <w:rsid w:val="009F785F"/>
    <w:rsid w:val="009F7DE7"/>
    <w:rsid w:val="00A0005C"/>
    <w:rsid w:val="00A000B0"/>
    <w:rsid w:val="00A009F7"/>
    <w:rsid w:val="00A00F19"/>
    <w:rsid w:val="00A0233F"/>
    <w:rsid w:val="00A030A8"/>
    <w:rsid w:val="00A0492F"/>
    <w:rsid w:val="00A1304C"/>
    <w:rsid w:val="00A14637"/>
    <w:rsid w:val="00A149EA"/>
    <w:rsid w:val="00A14D64"/>
    <w:rsid w:val="00A150AF"/>
    <w:rsid w:val="00A161F0"/>
    <w:rsid w:val="00A175F1"/>
    <w:rsid w:val="00A2178C"/>
    <w:rsid w:val="00A21ED8"/>
    <w:rsid w:val="00A21FA0"/>
    <w:rsid w:val="00A2290C"/>
    <w:rsid w:val="00A24155"/>
    <w:rsid w:val="00A25DE0"/>
    <w:rsid w:val="00A268A1"/>
    <w:rsid w:val="00A27C55"/>
    <w:rsid w:val="00A307B4"/>
    <w:rsid w:val="00A3101E"/>
    <w:rsid w:val="00A347A7"/>
    <w:rsid w:val="00A34BE3"/>
    <w:rsid w:val="00A359EF"/>
    <w:rsid w:val="00A35F82"/>
    <w:rsid w:val="00A4437B"/>
    <w:rsid w:val="00A459AC"/>
    <w:rsid w:val="00A501CF"/>
    <w:rsid w:val="00A514FE"/>
    <w:rsid w:val="00A544EC"/>
    <w:rsid w:val="00A54942"/>
    <w:rsid w:val="00A554BA"/>
    <w:rsid w:val="00A55E8A"/>
    <w:rsid w:val="00A56414"/>
    <w:rsid w:val="00A565BF"/>
    <w:rsid w:val="00A5745C"/>
    <w:rsid w:val="00A61054"/>
    <w:rsid w:val="00A64A1A"/>
    <w:rsid w:val="00A66EC8"/>
    <w:rsid w:val="00A67D68"/>
    <w:rsid w:val="00A706D4"/>
    <w:rsid w:val="00A70D48"/>
    <w:rsid w:val="00A73AB6"/>
    <w:rsid w:val="00A73E69"/>
    <w:rsid w:val="00A7580B"/>
    <w:rsid w:val="00A8067E"/>
    <w:rsid w:val="00A827F5"/>
    <w:rsid w:val="00A83078"/>
    <w:rsid w:val="00A8770E"/>
    <w:rsid w:val="00A90862"/>
    <w:rsid w:val="00A908B6"/>
    <w:rsid w:val="00A92FD2"/>
    <w:rsid w:val="00A93708"/>
    <w:rsid w:val="00A963F5"/>
    <w:rsid w:val="00AA1A82"/>
    <w:rsid w:val="00AA50FC"/>
    <w:rsid w:val="00AA561F"/>
    <w:rsid w:val="00AB2320"/>
    <w:rsid w:val="00AB342E"/>
    <w:rsid w:val="00AB3EE3"/>
    <w:rsid w:val="00AB5A13"/>
    <w:rsid w:val="00AC246D"/>
    <w:rsid w:val="00AC5C1C"/>
    <w:rsid w:val="00AC5CA6"/>
    <w:rsid w:val="00AD05B6"/>
    <w:rsid w:val="00AD089A"/>
    <w:rsid w:val="00AD19B2"/>
    <w:rsid w:val="00AD1CB2"/>
    <w:rsid w:val="00AD61D6"/>
    <w:rsid w:val="00AD71A7"/>
    <w:rsid w:val="00AD73DD"/>
    <w:rsid w:val="00AE06DB"/>
    <w:rsid w:val="00AE237D"/>
    <w:rsid w:val="00AE3F83"/>
    <w:rsid w:val="00AF0799"/>
    <w:rsid w:val="00AF07AE"/>
    <w:rsid w:val="00AF15D1"/>
    <w:rsid w:val="00AF5399"/>
    <w:rsid w:val="00AF5F18"/>
    <w:rsid w:val="00B06778"/>
    <w:rsid w:val="00B11823"/>
    <w:rsid w:val="00B14017"/>
    <w:rsid w:val="00B14843"/>
    <w:rsid w:val="00B20AF9"/>
    <w:rsid w:val="00B21388"/>
    <w:rsid w:val="00B221B2"/>
    <w:rsid w:val="00B2464E"/>
    <w:rsid w:val="00B246F8"/>
    <w:rsid w:val="00B25002"/>
    <w:rsid w:val="00B2522C"/>
    <w:rsid w:val="00B26ACC"/>
    <w:rsid w:val="00B3082B"/>
    <w:rsid w:val="00B321A3"/>
    <w:rsid w:val="00B341F9"/>
    <w:rsid w:val="00B343F2"/>
    <w:rsid w:val="00B346DE"/>
    <w:rsid w:val="00B3693D"/>
    <w:rsid w:val="00B402FC"/>
    <w:rsid w:val="00B403E7"/>
    <w:rsid w:val="00B40DE8"/>
    <w:rsid w:val="00B45FBA"/>
    <w:rsid w:val="00B507E1"/>
    <w:rsid w:val="00B6124E"/>
    <w:rsid w:val="00B612ED"/>
    <w:rsid w:val="00B62138"/>
    <w:rsid w:val="00B62D45"/>
    <w:rsid w:val="00B62E82"/>
    <w:rsid w:val="00B650B4"/>
    <w:rsid w:val="00B65F22"/>
    <w:rsid w:val="00B67095"/>
    <w:rsid w:val="00B7099C"/>
    <w:rsid w:val="00B761DD"/>
    <w:rsid w:val="00B76E8A"/>
    <w:rsid w:val="00B80AD6"/>
    <w:rsid w:val="00B818E7"/>
    <w:rsid w:val="00B81C9A"/>
    <w:rsid w:val="00B83514"/>
    <w:rsid w:val="00B83E68"/>
    <w:rsid w:val="00B9385D"/>
    <w:rsid w:val="00B93C4C"/>
    <w:rsid w:val="00B9404F"/>
    <w:rsid w:val="00B9489B"/>
    <w:rsid w:val="00B95D9E"/>
    <w:rsid w:val="00B9686D"/>
    <w:rsid w:val="00B9743A"/>
    <w:rsid w:val="00BA5CB3"/>
    <w:rsid w:val="00BB10D4"/>
    <w:rsid w:val="00BB2684"/>
    <w:rsid w:val="00BB28CE"/>
    <w:rsid w:val="00BB3B7E"/>
    <w:rsid w:val="00BB550B"/>
    <w:rsid w:val="00BB6B72"/>
    <w:rsid w:val="00BB7840"/>
    <w:rsid w:val="00BC2D8C"/>
    <w:rsid w:val="00BC3464"/>
    <w:rsid w:val="00BC4338"/>
    <w:rsid w:val="00BC44AB"/>
    <w:rsid w:val="00BC4D7D"/>
    <w:rsid w:val="00BC7150"/>
    <w:rsid w:val="00BC7BF9"/>
    <w:rsid w:val="00BC7D1C"/>
    <w:rsid w:val="00BD19B4"/>
    <w:rsid w:val="00BD233A"/>
    <w:rsid w:val="00BD4185"/>
    <w:rsid w:val="00BD4621"/>
    <w:rsid w:val="00BD72B4"/>
    <w:rsid w:val="00BE5317"/>
    <w:rsid w:val="00BE6350"/>
    <w:rsid w:val="00BF3B51"/>
    <w:rsid w:val="00BF3C15"/>
    <w:rsid w:val="00BF5A69"/>
    <w:rsid w:val="00BF6139"/>
    <w:rsid w:val="00BF6578"/>
    <w:rsid w:val="00BF6D80"/>
    <w:rsid w:val="00BF7977"/>
    <w:rsid w:val="00C00C89"/>
    <w:rsid w:val="00C0180E"/>
    <w:rsid w:val="00C07E11"/>
    <w:rsid w:val="00C10058"/>
    <w:rsid w:val="00C1251A"/>
    <w:rsid w:val="00C13A9C"/>
    <w:rsid w:val="00C13EC2"/>
    <w:rsid w:val="00C1414F"/>
    <w:rsid w:val="00C14CB1"/>
    <w:rsid w:val="00C16870"/>
    <w:rsid w:val="00C17B97"/>
    <w:rsid w:val="00C17E93"/>
    <w:rsid w:val="00C20AEE"/>
    <w:rsid w:val="00C22479"/>
    <w:rsid w:val="00C22978"/>
    <w:rsid w:val="00C27058"/>
    <w:rsid w:val="00C274EA"/>
    <w:rsid w:val="00C27B12"/>
    <w:rsid w:val="00C326C3"/>
    <w:rsid w:val="00C33241"/>
    <w:rsid w:val="00C33AC4"/>
    <w:rsid w:val="00C34CFD"/>
    <w:rsid w:val="00C360ED"/>
    <w:rsid w:val="00C36310"/>
    <w:rsid w:val="00C401C6"/>
    <w:rsid w:val="00C41161"/>
    <w:rsid w:val="00C428E2"/>
    <w:rsid w:val="00C435A6"/>
    <w:rsid w:val="00C45277"/>
    <w:rsid w:val="00C45515"/>
    <w:rsid w:val="00C45A22"/>
    <w:rsid w:val="00C45B5C"/>
    <w:rsid w:val="00C45FE1"/>
    <w:rsid w:val="00C4637C"/>
    <w:rsid w:val="00C46E48"/>
    <w:rsid w:val="00C5010F"/>
    <w:rsid w:val="00C50C06"/>
    <w:rsid w:val="00C5389E"/>
    <w:rsid w:val="00C54AC7"/>
    <w:rsid w:val="00C55248"/>
    <w:rsid w:val="00C56CE7"/>
    <w:rsid w:val="00C577AD"/>
    <w:rsid w:val="00C61314"/>
    <w:rsid w:val="00C62D1C"/>
    <w:rsid w:val="00C63418"/>
    <w:rsid w:val="00C6596D"/>
    <w:rsid w:val="00C707FD"/>
    <w:rsid w:val="00C71144"/>
    <w:rsid w:val="00C7388B"/>
    <w:rsid w:val="00C73C08"/>
    <w:rsid w:val="00C74150"/>
    <w:rsid w:val="00C7476D"/>
    <w:rsid w:val="00C77D58"/>
    <w:rsid w:val="00C80A1B"/>
    <w:rsid w:val="00C822D3"/>
    <w:rsid w:val="00C82B28"/>
    <w:rsid w:val="00C82EED"/>
    <w:rsid w:val="00C8528D"/>
    <w:rsid w:val="00C9053D"/>
    <w:rsid w:val="00C928C2"/>
    <w:rsid w:val="00C946EA"/>
    <w:rsid w:val="00C95145"/>
    <w:rsid w:val="00C9777E"/>
    <w:rsid w:val="00C97BFC"/>
    <w:rsid w:val="00CA1A7E"/>
    <w:rsid w:val="00CA1F26"/>
    <w:rsid w:val="00CA25CE"/>
    <w:rsid w:val="00CA36EE"/>
    <w:rsid w:val="00CA386F"/>
    <w:rsid w:val="00CA6F6E"/>
    <w:rsid w:val="00CA7EAE"/>
    <w:rsid w:val="00CB085E"/>
    <w:rsid w:val="00CB125E"/>
    <w:rsid w:val="00CB2E47"/>
    <w:rsid w:val="00CB5864"/>
    <w:rsid w:val="00CB5AB4"/>
    <w:rsid w:val="00CB6CF6"/>
    <w:rsid w:val="00CB6EFE"/>
    <w:rsid w:val="00CB758E"/>
    <w:rsid w:val="00CC0563"/>
    <w:rsid w:val="00CC335F"/>
    <w:rsid w:val="00CC35A5"/>
    <w:rsid w:val="00CC38F5"/>
    <w:rsid w:val="00CC4311"/>
    <w:rsid w:val="00CC45F9"/>
    <w:rsid w:val="00CC5098"/>
    <w:rsid w:val="00CC5D84"/>
    <w:rsid w:val="00CC7F1A"/>
    <w:rsid w:val="00CD1219"/>
    <w:rsid w:val="00CD1431"/>
    <w:rsid w:val="00CD1449"/>
    <w:rsid w:val="00CD151D"/>
    <w:rsid w:val="00CD153D"/>
    <w:rsid w:val="00CD681A"/>
    <w:rsid w:val="00CE04AF"/>
    <w:rsid w:val="00CE4480"/>
    <w:rsid w:val="00CE5A81"/>
    <w:rsid w:val="00CE5BC0"/>
    <w:rsid w:val="00CE66D3"/>
    <w:rsid w:val="00CE7623"/>
    <w:rsid w:val="00CF096F"/>
    <w:rsid w:val="00CF388D"/>
    <w:rsid w:val="00CF4990"/>
    <w:rsid w:val="00CF5834"/>
    <w:rsid w:val="00CF7900"/>
    <w:rsid w:val="00CF7BDC"/>
    <w:rsid w:val="00D02C41"/>
    <w:rsid w:val="00D03AFA"/>
    <w:rsid w:val="00D053C5"/>
    <w:rsid w:val="00D056B0"/>
    <w:rsid w:val="00D06146"/>
    <w:rsid w:val="00D07666"/>
    <w:rsid w:val="00D113D0"/>
    <w:rsid w:val="00D12174"/>
    <w:rsid w:val="00D14E23"/>
    <w:rsid w:val="00D170C6"/>
    <w:rsid w:val="00D17D25"/>
    <w:rsid w:val="00D20937"/>
    <w:rsid w:val="00D20E17"/>
    <w:rsid w:val="00D21066"/>
    <w:rsid w:val="00D240A7"/>
    <w:rsid w:val="00D242D8"/>
    <w:rsid w:val="00D26166"/>
    <w:rsid w:val="00D26DAC"/>
    <w:rsid w:val="00D30523"/>
    <w:rsid w:val="00D34055"/>
    <w:rsid w:val="00D34E2D"/>
    <w:rsid w:val="00D34F85"/>
    <w:rsid w:val="00D37C44"/>
    <w:rsid w:val="00D43A38"/>
    <w:rsid w:val="00D43E61"/>
    <w:rsid w:val="00D55ECA"/>
    <w:rsid w:val="00D6236B"/>
    <w:rsid w:val="00D62CFB"/>
    <w:rsid w:val="00D66593"/>
    <w:rsid w:val="00D6688C"/>
    <w:rsid w:val="00D678D0"/>
    <w:rsid w:val="00D7012C"/>
    <w:rsid w:val="00D708A0"/>
    <w:rsid w:val="00D75ADC"/>
    <w:rsid w:val="00D8221A"/>
    <w:rsid w:val="00D828B2"/>
    <w:rsid w:val="00D8292A"/>
    <w:rsid w:val="00D86A79"/>
    <w:rsid w:val="00D91BC9"/>
    <w:rsid w:val="00D93AD2"/>
    <w:rsid w:val="00D93EC9"/>
    <w:rsid w:val="00D945AE"/>
    <w:rsid w:val="00D96A36"/>
    <w:rsid w:val="00DA047B"/>
    <w:rsid w:val="00DA074B"/>
    <w:rsid w:val="00DA5C06"/>
    <w:rsid w:val="00DA7078"/>
    <w:rsid w:val="00DB0187"/>
    <w:rsid w:val="00DB0517"/>
    <w:rsid w:val="00DB1977"/>
    <w:rsid w:val="00DB1EBE"/>
    <w:rsid w:val="00DB36F3"/>
    <w:rsid w:val="00DB59B8"/>
    <w:rsid w:val="00DB6647"/>
    <w:rsid w:val="00DC0617"/>
    <w:rsid w:val="00DC12B8"/>
    <w:rsid w:val="00DC1AF6"/>
    <w:rsid w:val="00DC2E6E"/>
    <w:rsid w:val="00DC3517"/>
    <w:rsid w:val="00DC5B21"/>
    <w:rsid w:val="00DD0F63"/>
    <w:rsid w:val="00DD1B9C"/>
    <w:rsid w:val="00DD1DB9"/>
    <w:rsid w:val="00DD2558"/>
    <w:rsid w:val="00DD4DE2"/>
    <w:rsid w:val="00DD5336"/>
    <w:rsid w:val="00DD554E"/>
    <w:rsid w:val="00DD5AD0"/>
    <w:rsid w:val="00DE13B3"/>
    <w:rsid w:val="00DE1A0D"/>
    <w:rsid w:val="00DE2FF4"/>
    <w:rsid w:val="00DE38AA"/>
    <w:rsid w:val="00DE550E"/>
    <w:rsid w:val="00DE654B"/>
    <w:rsid w:val="00DE68F1"/>
    <w:rsid w:val="00DF425A"/>
    <w:rsid w:val="00DF6325"/>
    <w:rsid w:val="00E00955"/>
    <w:rsid w:val="00E01BEE"/>
    <w:rsid w:val="00E03ECE"/>
    <w:rsid w:val="00E060D9"/>
    <w:rsid w:val="00E06D43"/>
    <w:rsid w:val="00E070AB"/>
    <w:rsid w:val="00E07E9C"/>
    <w:rsid w:val="00E16BFB"/>
    <w:rsid w:val="00E176C9"/>
    <w:rsid w:val="00E1793D"/>
    <w:rsid w:val="00E21B93"/>
    <w:rsid w:val="00E23510"/>
    <w:rsid w:val="00E25574"/>
    <w:rsid w:val="00E2583E"/>
    <w:rsid w:val="00E30EBB"/>
    <w:rsid w:val="00E31679"/>
    <w:rsid w:val="00E335E1"/>
    <w:rsid w:val="00E41FE9"/>
    <w:rsid w:val="00E432B4"/>
    <w:rsid w:val="00E4364C"/>
    <w:rsid w:val="00E447D0"/>
    <w:rsid w:val="00E4540E"/>
    <w:rsid w:val="00E46C6D"/>
    <w:rsid w:val="00E53825"/>
    <w:rsid w:val="00E53E49"/>
    <w:rsid w:val="00E551BC"/>
    <w:rsid w:val="00E55B4A"/>
    <w:rsid w:val="00E564A5"/>
    <w:rsid w:val="00E577BD"/>
    <w:rsid w:val="00E57D6C"/>
    <w:rsid w:val="00E57E78"/>
    <w:rsid w:val="00E607E4"/>
    <w:rsid w:val="00E63F7B"/>
    <w:rsid w:val="00E64907"/>
    <w:rsid w:val="00E655B7"/>
    <w:rsid w:val="00E71005"/>
    <w:rsid w:val="00E746DE"/>
    <w:rsid w:val="00E76BAA"/>
    <w:rsid w:val="00E77B93"/>
    <w:rsid w:val="00E8044C"/>
    <w:rsid w:val="00E814DF"/>
    <w:rsid w:val="00E85553"/>
    <w:rsid w:val="00E906C1"/>
    <w:rsid w:val="00E9122B"/>
    <w:rsid w:val="00E94644"/>
    <w:rsid w:val="00E947CC"/>
    <w:rsid w:val="00E95F1C"/>
    <w:rsid w:val="00E974C7"/>
    <w:rsid w:val="00EA066D"/>
    <w:rsid w:val="00EA0AA7"/>
    <w:rsid w:val="00EA0E17"/>
    <w:rsid w:val="00EA0F54"/>
    <w:rsid w:val="00EA3B4C"/>
    <w:rsid w:val="00EA72FC"/>
    <w:rsid w:val="00EB06F1"/>
    <w:rsid w:val="00EB119F"/>
    <w:rsid w:val="00EB153E"/>
    <w:rsid w:val="00EB2DD8"/>
    <w:rsid w:val="00EB4159"/>
    <w:rsid w:val="00EB4910"/>
    <w:rsid w:val="00EB7555"/>
    <w:rsid w:val="00EC122A"/>
    <w:rsid w:val="00EC1269"/>
    <w:rsid w:val="00EC2BE5"/>
    <w:rsid w:val="00EC3387"/>
    <w:rsid w:val="00EC39FC"/>
    <w:rsid w:val="00EC405D"/>
    <w:rsid w:val="00EC53BD"/>
    <w:rsid w:val="00ED55C6"/>
    <w:rsid w:val="00ED6D68"/>
    <w:rsid w:val="00ED7563"/>
    <w:rsid w:val="00ED7ACF"/>
    <w:rsid w:val="00EE08B5"/>
    <w:rsid w:val="00EE1A17"/>
    <w:rsid w:val="00EE1AE7"/>
    <w:rsid w:val="00EE1D2C"/>
    <w:rsid w:val="00EE3843"/>
    <w:rsid w:val="00EE3894"/>
    <w:rsid w:val="00EE47E2"/>
    <w:rsid w:val="00EE4911"/>
    <w:rsid w:val="00EE548B"/>
    <w:rsid w:val="00EF21C0"/>
    <w:rsid w:val="00EF5803"/>
    <w:rsid w:val="00EF66CE"/>
    <w:rsid w:val="00F103AA"/>
    <w:rsid w:val="00F1044E"/>
    <w:rsid w:val="00F10D72"/>
    <w:rsid w:val="00F10E8D"/>
    <w:rsid w:val="00F148EB"/>
    <w:rsid w:val="00F168E9"/>
    <w:rsid w:val="00F22687"/>
    <w:rsid w:val="00F22DE4"/>
    <w:rsid w:val="00F23BE0"/>
    <w:rsid w:val="00F30CDE"/>
    <w:rsid w:val="00F3155E"/>
    <w:rsid w:val="00F32160"/>
    <w:rsid w:val="00F34E80"/>
    <w:rsid w:val="00F35192"/>
    <w:rsid w:val="00F37697"/>
    <w:rsid w:val="00F40157"/>
    <w:rsid w:val="00F40DEE"/>
    <w:rsid w:val="00F508F8"/>
    <w:rsid w:val="00F5146F"/>
    <w:rsid w:val="00F52676"/>
    <w:rsid w:val="00F52B77"/>
    <w:rsid w:val="00F52F31"/>
    <w:rsid w:val="00F532F8"/>
    <w:rsid w:val="00F548CA"/>
    <w:rsid w:val="00F54D6D"/>
    <w:rsid w:val="00F55652"/>
    <w:rsid w:val="00F60C79"/>
    <w:rsid w:val="00F665E0"/>
    <w:rsid w:val="00F67E17"/>
    <w:rsid w:val="00F705BB"/>
    <w:rsid w:val="00F70670"/>
    <w:rsid w:val="00F7219F"/>
    <w:rsid w:val="00F75DCE"/>
    <w:rsid w:val="00F7636A"/>
    <w:rsid w:val="00F776A0"/>
    <w:rsid w:val="00F77D4B"/>
    <w:rsid w:val="00F81908"/>
    <w:rsid w:val="00F8261E"/>
    <w:rsid w:val="00F83D92"/>
    <w:rsid w:val="00F85E10"/>
    <w:rsid w:val="00F91313"/>
    <w:rsid w:val="00F91411"/>
    <w:rsid w:val="00F92EF9"/>
    <w:rsid w:val="00F9392B"/>
    <w:rsid w:val="00FA0E49"/>
    <w:rsid w:val="00FA0E84"/>
    <w:rsid w:val="00FA3B78"/>
    <w:rsid w:val="00FA3CB0"/>
    <w:rsid w:val="00FA413B"/>
    <w:rsid w:val="00FA4795"/>
    <w:rsid w:val="00FA5D3E"/>
    <w:rsid w:val="00FA63FF"/>
    <w:rsid w:val="00FA6420"/>
    <w:rsid w:val="00FB22CB"/>
    <w:rsid w:val="00FB2D54"/>
    <w:rsid w:val="00FB2F4E"/>
    <w:rsid w:val="00FB456E"/>
    <w:rsid w:val="00FB470C"/>
    <w:rsid w:val="00FB6DC8"/>
    <w:rsid w:val="00FB7F11"/>
    <w:rsid w:val="00FC0FC2"/>
    <w:rsid w:val="00FC46E4"/>
    <w:rsid w:val="00FC474D"/>
    <w:rsid w:val="00FC5CC8"/>
    <w:rsid w:val="00FC622F"/>
    <w:rsid w:val="00FC6BDD"/>
    <w:rsid w:val="00FC7CD2"/>
    <w:rsid w:val="00FD01C7"/>
    <w:rsid w:val="00FD0AC5"/>
    <w:rsid w:val="00FD19E9"/>
    <w:rsid w:val="00FD2501"/>
    <w:rsid w:val="00FD4619"/>
    <w:rsid w:val="00FD5CA1"/>
    <w:rsid w:val="00FD7A0C"/>
    <w:rsid w:val="00FE536D"/>
    <w:rsid w:val="00FE601F"/>
    <w:rsid w:val="00FF0044"/>
    <w:rsid w:val="00FF1A3F"/>
    <w:rsid w:val="00FF6673"/>
    <w:rsid w:val="00FF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D222775"/>
  <w15:docId w15:val="{3D399D7E-438A-45C9-8147-D711F2182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D03AF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707D4D"/>
    <w:pPr>
      <w:spacing w:before="60" w:after="60"/>
      <w:ind w:left="851" w:hanging="295"/>
      <w:jc w:val="both"/>
    </w:pPr>
    <w:rPr>
      <w:szCs w:val="20"/>
    </w:rPr>
  </w:style>
  <w:style w:type="paragraph" w:styleId="Nagwek">
    <w:name w:val="header"/>
    <w:basedOn w:val="Normalny"/>
    <w:link w:val="NagwekZnak"/>
    <w:rsid w:val="00707D4D"/>
    <w:pPr>
      <w:tabs>
        <w:tab w:val="center" w:pos="4536"/>
        <w:tab w:val="right" w:pos="9072"/>
      </w:tabs>
    </w:pPr>
    <w:rPr>
      <w:szCs w:val="20"/>
    </w:rPr>
  </w:style>
  <w:style w:type="paragraph" w:styleId="Tekstprzypisukocowego">
    <w:name w:val="endnote text"/>
    <w:basedOn w:val="Normalny"/>
    <w:semiHidden/>
    <w:rsid w:val="0021445B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21445B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C46E4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46E48"/>
  </w:style>
  <w:style w:type="paragraph" w:styleId="Akapitzlist">
    <w:name w:val="List Paragraph"/>
    <w:aliases w:val="normalny tekst,L1,Numerowanie,List Paragraph,Akapit z listą5,Preambuła,Wypunktowanie,BulletC,Wyliczanie,Obiekt,Akapit z listą31,Bullets,List Paragraph1,T_SZ_List Paragraph,Akapit z listą BS,WYPUNKTOWANIE Akapit z listą,List Paragraph2"/>
    <w:basedOn w:val="Normalny"/>
    <w:link w:val="AkapitzlistZnak"/>
    <w:uiPriority w:val="34"/>
    <w:qFormat/>
    <w:rsid w:val="002908E1"/>
    <w:pPr>
      <w:ind w:left="708"/>
    </w:pPr>
  </w:style>
  <w:style w:type="paragraph" w:styleId="NormalnyWeb">
    <w:name w:val="Normal (Web)"/>
    <w:basedOn w:val="Normalny"/>
    <w:unhideWhenUsed/>
    <w:rsid w:val="00AB342E"/>
    <w:pPr>
      <w:spacing w:before="100" w:beforeAutospacing="1" w:after="100" w:afterAutospacing="1"/>
    </w:pPr>
  </w:style>
  <w:style w:type="character" w:styleId="Hipercze">
    <w:name w:val="Hyperlink"/>
    <w:basedOn w:val="Domylnaczcionkaakapitu"/>
    <w:unhideWhenUsed/>
    <w:rsid w:val="00AC246D"/>
    <w:rPr>
      <w:color w:val="0000FF"/>
      <w:u w:val="single"/>
    </w:rPr>
  </w:style>
  <w:style w:type="table" w:styleId="Tabela-Siatka">
    <w:name w:val="Table Grid"/>
    <w:basedOn w:val="Standardowy"/>
    <w:rsid w:val="009B337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elapozycja">
    <w:name w:val="Tabela pozycja"/>
    <w:basedOn w:val="Normalny"/>
    <w:rsid w:val="00234E33"/>
    <w:rPr>
      <w:rFonts w:ascii="Arial" w:eastAsia="MS Outlook" w:hAnsi="Arial"/>
      <w:sz w:val="22"/>
      <w:szCs w:val="20"/>
    </w:rPr>
  </w:style>
  <w:style w:type="character" w:styleId="Pogrubienie">
    <w:name w:val="Strong"/>
    <w:basedOn w:val="Domylnaczcionkaakapitu"/>
    <w:qFormat/>
    <w:rsid w:val="00234E33"/>
    <w:rPr>
      <w:b/>
      <w:bCs/>
    </w:rPr>
  </w:style>
  <w:style w:type="paragraph" w:styleId="Tekstpodstawowy">
    <w:name w:val="Body Text"/>
    <w:aliases w:val="a2, Znak"/>
    <w:basedOn w:val="Normalny"/>
    <w:link w:val="TekstpodstawowyZnak"/>
    <w:rsid w:val="00234E33"/>
    <w:rPr>
      <w:rFonts w:ascii="Arial" w:hAnsi="Arial"/>
      <w:szCs w:val="20"/>
    </w:rPr>
  </w:style>
  <w:style w:type="character" w:customStyle="1" w:styleId="TekstpodstawowyZnak">
    <w:name w:val="Tekst podstawowy Znak"/>
    <w:aliases w:val="a2 Znak, Znak Znak"/>
    <w:basedOn w:val="Domylnaczcionkaakapitu"/>
    <w:link w:val="Tekstpodstawowy"/>
    <w:rsid w:val="00234E33"/>
    <w:rPr>
      <w:rFonts w:ascii="Arial" w:hAnsi="Arial"/>
      <w:sz w:val="24"/>
    </w:rPr>
  </w:style>
  <w:style w:type="paragraph" w:customStyle="1" w:styleId="rozdzia">
    <w:name w:val="rozdział"/>
    <w:basedOn w:val="Normalny"/>
    <w:autoRedefine/>
    <w:rsid w:val="00234E33"/>
    <w:pPr>
      <w:ind w:left="709" w:hanging="709"/>
      <w:jc w:val="both"/>
    </w:pPr>
    <w:rPr>
      <w:rFonts w:ascii="Verdana" w:hAnsi="Verdana"/>
      <w:bCs/>
      <w:color w:val="000000"/>
      <w:spacing w:val="4"/>
      <w:sz w:val="20"/>
      <w:szCs w:val="20"/>
    </w:rPr>
  </w:style>
  <w:style w:type="paragraph" w:styleId="Zwykytekst">
    <w:name w:val="Plain Text"/>
    <w:basedOn w:val="Normalny"/>
    <w:link w:val="ZwykytekstZnak"/>
    <w:rsid w:val="00EE4911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E4911"/>
    <w:rPr>
      <w:rFonts w:ascii="Courier New" w:hAnsi="Courier New"/>
    </w:rPr>
  </w:style>
  <w:style w:type="table" w:customStyle="1" w:styleId="Tabela-Siatka1">
    <w:name w:val="Tabela - Siatka1"/>
    <w:basedOn w:val="Standardowy"/>
    <w:next w:val="Tabela-Siatka"/>
    <w:uiPriority w:val="59"/>
    <w:rsid w:val="004B63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rsid w:val="000A00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A0036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586A78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D93EC9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93EC9"/>
    <w:rPr>
      <w:sz w:val="24"/>
      <w:szCs w:val="24"/>
    </w:rPr>
  </w:style>
  <w:style w:type="character" w:customStyle="1" w:styleId="AkapitzlistZnak">
    <w:name w:val="Akapit z listą Znak"/>
    <w:aliases w:val="normalny tekst Znak,L1 Znak,Numerowanie Znak,List Paragraph Znak,Akapit z listą5 Znak,Preambuła Znak,Wypunktowanie Znak,BulletC Znak,Wyliczanie Znak,Obiekt Znak,Akapit z listą31 Znak,Bullets Znak,List Paragraph1 Znak"/>
    <w:link w:val="Akapitzlist"/>
    <w:uiPriority w:val="34"/>
    <w:qFormat/>
    <w:locked/>
    <w:rsid w:val="00D26DAC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4637C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semiHidden/>
    <w:unhideWhenUsed/>
    <w:rsid w:val="007A0AB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A0AB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A0AB5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A0A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A0AB5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8670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7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4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1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1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6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01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07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61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7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7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grebosz@gddkia.gov.pl" TargetMode="External"/><Relationship Id="rId13" Type="http://schemas.openxmlformats.org/officeDocument/2006/relationships/glossaryDocument" Target="glossary/document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A35552ADCBF423E87B985D8C02A65E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617BC84-61F7-4B24-ACDA-00366B0E0971}"/>
      </w:docPartPr>
      <w:docPartBody>
        <w:p w:rsidR="003B6DEB" w:rsidRDefault="00363BA9" w:rsidP="00363BA9">
          <w:pPr>
            <w:pStyle w:val="6A35552ADCBF423E87B985D8C02A65E2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BA9"/>
    <w:rsid w:val="00363BA9"/>
    <w:rsid w:val="003B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63BA9"/>
    <w:rPr>
      <w:color w:val="808080"/>
    </w:rPr>
  </w:style>
  <w:style w:type="paragraph" w:customStyle="1" w:styleId="6A35552ADCBF423E87B985D8C02A65E2">
    <w:name w:val="6A35552ADCBF423E87B985D8C02A65E2"/>
    <w:rsid w:val="00363B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C631F-D48B-4456-8C13-C3D29166A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235</Words>
  <Characters>1640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1872</CharactersWithSpaces>
  <SharedDoc>false</SharedDoc>
  <HLinks>
    <vt:vector size="12" baseType="variant">
      <vt:variant>
        <vt:i4>3670131</vt:i4>
      </vt:variant>
      <vt:variant>
        <vt:i4>3</vt:i4>
      </vt:variant>
      <vt:variant>
        <vt:i4>0</vt:i4>
      </vt:variant>
      <vt:variant>
        <vt:i4>5</vt:i4>
      </vt:variant>
      <vt:variant>
        <vt:lpwstr>http://www.vobis.pl/leksykon/slowo.aspx?id=2335</vt:lpwstr>
      </vt:variant>
      <vt:variant>
        <vt:lpwstr/>
      </vt:variant>
      <vt:variant>
        <vt:i4>4063345</vt:i4>
      </vt:variant>
      <vt:variant>
        <vt:i4>0</vt:i4>
      </vt:variant>
      <vt:variant>
        <vt:i4>0</vt:i4>
      </vt:variant>
      <vt:variant>
        <vt:i4>5</vt:i4>
      </vt:variant>
      <vt:variant>
        <vt:lpwstr>http://www.vobis.pl/leksykon/slowo.aspx?id=1166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Kaliś</dc:creator>
  <cp:lastModifiedBy>Grębosz Jacek</cp:lastModifiedBy>
  <cp:revision>7</cp:revision>
  <cp:lastPrinted>2024-07-30T10:31:00Z</cp:lastPrinted>
  <dcterms:created xsi:type="dcterms:W3CDTF">2024-08-06T05:30:00Z</dcterms:created>
  <dcterms:modified xsi:type="dcterms:W3CDTF">2024-09-11T07:57:00Z</dcterms:modified>
</cp:coreProperties>
</file>